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900"/>
        <w:tblW w:w="967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71"/>
        <w:gridCol w:w="5784"/>
        <w:gridCol w:w="316"/>
      </w:tblGrid>
      <w:tr w:rsidR="00E61BFE">
        <w:trPr>
          <w:trHeight w:val="1843"/>
        </w:trPr>
        <w:tc>
          <w:tcPr>
            <w:tcW w:w="9671" w:type="dxa"/>
            <w:gridSpan w:val="3"/>
            <w:shd w:val="clear" w:color="auto" w:fill="auto"/>
            <w:vAlign w:val="bottom"/>
          </w:tcPr>
          <w:p w:rsidR="00E61BFE" w:rsidRDefault="00E61BFE">
            <w:pPr>
              <w:snapToGrid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61BFE" w:rsidRDefault="00E61BF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61BFE" w:rsidRDefault="00E61BF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61BFE" w:rsidRDefault="00657F79">
            <w:pPr>
              <w:spacing w:after="0" w:line="240" w:lineRule="auto"/>
              <w:ind w:left="181" w:right="-5358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Муниципальное автономное дошкольное образовательное учреждение</w:t>
            </w:r>
          </w:p>
          <w:p w:rsidR="00E61BFE" w:rsidRDefault="00657F79">
            <w:pPr>
              <w:spacing w:after="0" w:line="240" w:lineRule="auto"/>
              <w:ind w:left="181" w:right="-5358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«Детский сад комбинированного вида № 32 «Журавушка» </w:t>
            </w:r>
          </w:p>
          <w:p w:rsidR="00E61BFE" w:rsidRDefault="00657F79">
            <w:pPr>
              <w:spacing w:after="0" w:line="240" w:lineRule="auto"/>
              <w:ind w:left="181" w:right="-5358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города Губкина Белгородской области</w:t>
            </w:r>
          </w:p>
          <w:p w:rsidR="00E61BFE" w:rsidRDefault="00E61BF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BFE" w:rsidRDefault="00E61BFE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61BFE" w:rsidRDefault="00657F7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«РАССМОТРЕНО»                                                                                                       «УТВЕРЖДЕНО»</w:t>
            </w:r>
          </w:p>
        </w:tc>
      </w:tr>
      <w:tr w:rsidR="00E61BFE">
        <w:trPr>
          <w:trHeight w:val="214"/>
        </w:trPr>
        <w:tc>
          <w:tcPr>
            <w:tcW w:w="3571" w:type="dxa"/>
            <w:shd w:val="clear" w:color="auto" w:fill="auto"/>
            <w:vAlign w:val="bottom"/>
          </w:tcPr>
          <w:p w:rsidR="00E61BFE" w:rsidRDefault="00657F7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заседании педагогического совета</w:t>
            </w:r>
          </w:p>
        </w:tc>
        <w:tc>
          <w:tcPr>
            <w:tcW w:w="5784" w:type="dxa"/>
            <w:shd w:val="clear" w:color="auto" w:fill="auto"/>
            <w:vAlign w:val="bottom"/>
          </w:tcPr>
          <w:p w:rsidR="00E61BFE" w:rsidRDefault="00657F79">
            <w:pPr>
              <w:spacing w:after="0" w:line="240" w:lineRule="auto"/>
              <w:ind w:left="14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приказом заведующего МАДОУ</w:t>
            </w:r>
          </w:p>
        </w:tc>
        <w:tc>
          <w:tcPr>
            <w:tcW w:w="316" w:type="dxa"/>
            <w:shd w:val="clear" w:color="auto" w:fill="auto"/>
          </w:tcPr>
          <w:p w:rsidR="00E61BFE" w:rsidRDefault="00E61BF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BFE">
        <w:trPr>
          <w:trHeight w:val="230"/>
        </w:trPr>
        <w:tc>
          <w:tcPr>
            <w:tcW w:w="3571" w:type="dxa"/>
            <w:shd w:val="clear" w:color="auto" w:fill="auto"/>
            <w:vAlign w:val="bottom"/>
          </w:tcPr>
          <w:p w:rsidR="00E61BFE" w:rsidRDefault="00657F7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МАДОУ «Детский сад                             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E61BFE" w:rsidRDefault="00657F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«Детский сад комбинированного вида</w:t>
            </w:r>
          </w:p>
        </w:tc>
      </w:tr>
      <w:tr w:rsidR="00E61BFE">
        <w:trPr>
          <w:trHeight w:val="230"/>
        </w:trPr>
        <w:tc>
          <w:tcPr>
            <w:tcW w:w="3571" w:type="dxa"/>
            <w:shd w:val="clear" w:color="auto" w:fill="auto"/>
            <w:vAlign w:val="bottom"/>
          </w:tcPr>
          <w:p w:rsidR="00E61BFE" w:rsidRDefault="00657F7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комбинированного вида № 32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E61BFE" w:rsidRDefault="00657F79">
            <w:pPr>
              <w:spacing w:after="0" w:line="240" w:lineRule="auto"/>
              <w:ind w:left="14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№ 32 «Журавушка»</w:t>
            </w:r>
          </w:p>
        </w:tc>
      </w:tr>
      <w:tr w:rsidR="00E61BFE">
        <w:trPr>
          <w:trHeight w:val="230"/>
        </w:trPr>
        <w:tc>
          <w:tcPr>
            <w:tcW w:w="3571" w:type="dxa"/>
            <w:shd w:val="clear" w:color="auto" w:fill="auto"/>
            <w:vAlign w:val="bottom"/>
          </w:tcPr>
          <w:p w:rsidR="00E61BFE" w:rsidRDefault="00657F7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«Журавушка»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E61BFE" w:rsidRDefault="00657F7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города Губкина Белгородской области</w:t>
            </w:r>
          </w:p>
        </w:tc>
      </w:tr>
      <w:tr w:rsidR="00E61BFE" w:rsidRPr="00127DFE">
        <w:trPr>
          <w:trHeight w:val="228"/>
        </w:trPr>
        <w:tc>
          <w:tcPr>
            <w:tcW w:w="3571" w:type="dxa"/>
            <w:shd w:val="clear" w:color="auto" w:fill="auto"/>
            <w:vAlign w:val="bottom"/>
          </w:tcPr>
          <w:p w:rsidR="00E61BFE" w:rsidRPr="00127DFE" w:rsidRDefault="00657F7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127DFE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города Губкина Белгородской области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E61BFE" w:rsidRPr="00127DFE" w:rsidRDefault="00657F79" w:rsidP="00127DFE">
            <w:pPr>
              <w:spacing w:after="0" w:line="240" w:lineRule="auto"/>
              <w:ind w:left="140"/>
              <w:rPr>
                <w:rFonts w:ascii="Calibri" w:eastAsia="Times New Roman" w:hAnsi="Calibri" w:cs="Times New Roman"/>
              </w:rPr>
            </w:pPr>
            <w:r w:rsidRPr="00127D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№ </w:t>
            </w:r>
            <w:r w:rsidRPr="00127DFE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15</w:t>
            </w:r>
            <w:r w:rsidR="00127DFE" w:rsidRPr="00127DFE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4</w:t>
            </w:r>
            <w:r w:rsidRPr="00127D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Pr="00127DFE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3</w:t>
            </w:r>
            <w:r w:rsidR="00127DFE" w:rsidRPr="00127DFE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0</w:t>
            </w:r>
            <w:r w:rsidRPr="00127DFE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 августа</w:t>
            </w:r>
            <w:r w:rsidRPr="00127D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127DF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2024</w:t>
            </w:r>
            <w:r w:rsidRPr="00127D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E61BFE" w:rsidRPr="00127DFE">
        <w:trPr>
          <w:trHeight w:val="228"/>
        </w:trPr>
        <w:tc>
          <w:tcPr>
            <w:tcW w:w="3571" w:type="dxa"/>
            <w:shd w:val="clear" w:color="auto" w:fill="auto"/>
            <w:vAlign w:val="bottom"/>
          </w:tcPr>
          <w:p w:rsidR="00E61BFE" w:rsidRPr="00127DFE" w:rsidRDefault="00E61BFE">
            <w:pPr>
              <w:snapToGrid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E61BFE" w:rsidRPr="00127DFE" w:rsidRDefault="00E61BFE">
            <w:pPr>
              <w:snapToGrid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BFE" w:rsidRPr="00127DFE">
        <w:trPr>
          <w:trHeight w:val="107"/>
        </w:trPr>
        <w:tc>
          <w:tcPr>
            <w:tcW w:w="3571" w:type="dxa"/>
            <w:shd w:val="clear" w:color="auto" w:fill="auto"/>
            <w:vAlign w:val="bottom"/>
          </w:tcPr>
          <w:p w:rsidR="00E61BFE" w:rsidRPr="00127DFE" w:rsidRDefault="00657F79" w:rsidP="00127DFE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127D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протокол № </w:t>
            </w:r>
            <w:r w:rsidRPr="00127DF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1 </w:t>
            </w:r>
            <w:r w:rsidRPr="00127D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«</w:t>
            </w:r>
            <w:r w:rsidR="00127DFE" w:rsidRPr="00127DF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29</w:t>
            </w:r>
            <w:r w:rsidRPr="00127D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127DF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августа  2024</w:t>
            </w:r>
            <w:r w:rsidRPr="00127DFE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100" w:type="dxa"/>
            <w:gridSpan w:val="2"/>
            <w:shd w:val="clear" w:color="auto" w:fill="auto"/>
            <w:vAlign w:val="bottom"/>
          </w:tcPr>
          <w:p w:rsidR="00E61BFE" w:rsidRPr="00127DFE" w:rsidRDefault="00657F79">
            <w:pPr>
              <w:spacing w:after="0" w:line="240" w:lineRule="auto"/>
              <w:ind w:left="180"/>
              <w:rPr>
                <w:rFonts w:ascii="Calibri" w:eastAsia="Times New Roman" w:hAnsi="Calibri" w:cs="Times New Roman"/>
              </w:rPr>
            </w:pPr>
            <w:r w:rsidRPr="00127D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______________ И.М.Канунникова</w:t>
            </w:r>
          </w:p>
        </w:tc>
      </w:tr>
    </w:tbl>
    <w:p w:rsidR="00E61BFE" w:rsidRPr="00127DFE" w:rsidRDefault="00E61BFE">
      <w:pPr>
        <w:spacing w:after="0" w:line="240" w:lineRule="auto"/>
        <w:ind w:left="2124" w:firstLine="70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Pr="00127DFE" w:rsidRDefault="00E61B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657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E61BFE" w:rsidRDefault="00657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психолого-педагогического сопровождения  </w:t>
      </w:r>
    </w:p>
    <w:p w:rsidR="003720E8" w:rsidRDefault="00657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разновозрастной группы </w:t>
      </w:r>
      <w:r w:rsidR="003720E8">
        <w:rPr>
          <w:rFonts w:ascii="Times New Roman" w:hAnsi="Times New Roman"/>
          <w:b/>
          <w:sz w:val="28"/>
          <w:szCs w:val="28"/>
        </w:rPr>
        <w:t xml:space="preserve"> раннего возраста</w:t>
      </w:r>
    </w:p>
    <w:p w:rsidR="00E61BFE" w:rsidRDefault="003720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57F79">
        <w:rPr>
          <w:rFonts w:ascii="Times New Roman" w:hAnsi="Times New Roman"/>
          <w:b/>
          <w:sz w:val="28"/>
          <w:szCs w:val="28"/>
        </w:rPr>
        <w:t xml:space="preserve">компенсирующей направленности </w:t>
      </w:r>
    </w:p>
    <w:p w:rsidR="00E61BFE" w:rsidRDefault="00657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детей </w:t>
      </w:r>
      <w:r w:rsidR="003720E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 нарушением зрения № 4</w:t>
      </w:r>
      <w:r w:rsidR="003720E8">
        <w:rPr>
          <w:rFonts w:ascii="Times New Roman" w:hAnsi="Times New Roman"/>
          <w:b/>
          <w:sz w:val="28"/>
          <w:szCs w:val="28"/>
        </w:rPr>
        <w:t>(1-3 лет)</w:t>
      </w:r>
    </w:p>
    <w:p w:rsidR="00E61BFE" w:rsidRDefault="00657F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(эмоционально-волевая, коммуникативная, познавательная сфера)</w:t>
      </w:r>
    </w:p>
    <w:p w:rsidR="00E61BFE" w:rsidRDefault="00E61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657F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реализации программы -  2024-2025 учебный год</w:t>
      </w: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657F79">
      <w:pPr>
        <w:spacing w:after="0" w:line="240" w:lineRule="auto"/>
        <w:ind w:left="142" w:firstLine="142"/>
        <w:contextualSpacing/>
        <w:jc w:val="right"/>
      </w:pPr>
      <w:r>
        <w:rPr>
          <w:rFonts w:ascii="Times New Roman" w:hAnsi="Times New Roman"/>
          <w:sz w:val="24"/>
          <w:szCs w:val="24"/>
        </w:rPr>
        <w:t>составитель:</w:t>
      </w:r>
    </w:p>
    <w:p w:rsidR="00E61BFE" w:rsidRDefault="00657F79">
      <w:pPr>
        <w:spacing w:after="0" w:line="240" w:lineRule="auto"/>
        <w:ind w:left="142" w:firstLine="142"/>
        <w:contextualSpacing/>
        <w:jc w:val="right"/>
      </w:pPr>
      <w:r>
        <w:rPr>
          <w:rFonts w:ascii="Times New Roman" w:hAnsi="Times New Roman"/>
          <w:sz w:val="24"/>
          <w:szCs w:val="24"/>
        </w:rPr>
        <w:t>педагог-психолог Провоторова М.Н</w:t>
      </w:r>
      <w:r>
        <w:rPr>
          <w:rFonts w:ascii="Times New Roman" w:hAnsi="Times New Roman"/>
          <w:sz w:val="28"/>
          <w:szCs w:val="28"/>
        </w:rPr>
        <w:t>.</w:t>
      </w:r>
    </w:p>
    <w:p w:rsidR="00E61BFE" w:rsidRDefault="00E61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E61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61BFE" w:rsidRDefault="00657F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Губкин  2024</w:t>
      </w:r>
    </w:p>
    <w:p w:rsidR="00E61BFE" w:rsidRDefault="00657F79">
      <w:pPr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61BFE" w:rsidRDefault="00657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Рабочая программа психолого-педагогического сопровождения</w:t>
      </w:r>
      <w:r w:rsidR="003720E8">
        <w:rPr>
          <w:rFonts w:ascii="Times New Roman" w:hAnsi="Times New Roman"/>
          <w:sz w:val="28"/>
          <w:szCs w:val="28"/>
        </w:rPr>
        <w:t xml:space="preserve"> разново</w:t>
      </w:r>
      <w:r w:rsidR="003720E8">
        <w:rPr>
          <w:rFonts w:ascii="Times New Roman" w:hAnsi="Times New Roman"/>
          <w:sz w:val="28"/>
          <w:szCs w:val="28"/>
        </w:rPr>
        <w:t>з</w:t>
      </w:r>
      <w:r w:rsidR="003720E8">
        <w:rPr>
          <w:rFonts w:ascii="Times New Roman" w:hAnsi="Times New Roman"/>
          <w:sz w:val="28"/>
          <w:szCs w:val="28"/>
        </w:rPr>
        <w:t xml:space="preserve">растной </w:t>
      </w:r>
      <w:r>
        <w:rPr>
          <w:rFonts w:ascii="Times New Roman" w:hAnsi="Times New Roman"/>
          <w:sz w:val="28"/>
          <w:szCs w:val="28"/>
        </w:rPr>
        <w:t xml:space="preserve">  группы</w:t>
      </w:r>
      <w:r w:rsidR="00127D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раннего возраста компенсирующей направленности  для детей </w:t>
      </w:r>
      <w:r w:rsidR="00127DFE">
        <w:rPr>
          <w:rFonts w:ascii="Times New Roman" w:hAnsi="Times New Roman"/>
          <w:sz w:val="28"/>
          <w:szCs w:val="28"/>
        </w:rPr>
        <w:t xml:space="preserve"> с нарушением зрения</w:t>
      </w:r>
      <w:r>
        <w:rPr>
          <w:rFonts w:ascii="Times New Roman" w:hAnsi="Times New Roman"/>
          <w:sz w:val="28"/>
          <w:szCs w:val="28"/>
        </w:rPr>
        <w:t xml:space="preserve"> № 4  </w:t>
      </w:r>
      <w:r w:rsidR="003720E8">
        <w:rPr>
          <w:rFonts w:ascii="Times New Roman" w:hAnsi="Times New Roman"/>
          <w:sz w:val="28"/>
          <w:szCs w:val="28"/>
        </w:rPr>
        <w:t xml:space="preserve">(1-3 лет) </w:t>
      </w:r>
      <w:r>
        <w:rPr>
          <w:rFonts w:ascii="Times New Roman" w:eastAsia="Times New Roman" w:hAnsi="Times New Roman" w:cs="Times New Roman"/>
          <w:sz w:val="28"/>
          <w:szCs w:val="28"/>
        </w:rPr>
        <w:t>составлена на основании АОП ДО для дошкольников с амблиопией и косоглазием, рекомендаций заключения территориальной ПМПК, психолого-педагогической диагностики познав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тельной, коммуникативной, эмоциональной сферы детей  дошкольного во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раста.</w:t>
      </w:r>
    </w:p>
    <w:p w:rsidR="00E61BFE" w:rsidRDefault="00657F79">
      <w:pPr>
        <w:spacing w:after="0" w:line="240" w:lineRule="auto"/>
        <w:ind w:right="-79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Цель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формирование и развитие эмоциональной и комм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никативной сферы, потребности в общении, игровой деятельности.</w:t>
      </w:r>
    </w:p>
    <w:p w:rsidR="00E61BFE" w:rsidRDefault="00657F79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 программы:</w:t>
      </w:r>
    </w:p>
    <w:p w:rsidR="00E61BFE" w:rsidRDefault="00657F79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Развивать психические функции, мелкую моторику рук.</w:t>
      </w:r>
    </w:p>
    <w:p w:rsidR="00E61BFE" w:rsidRDefault="00657F79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Развивать навыки социального поведения.</w:t>
      </w:r>
    </w:p>
    <w:p w:rsidR="00E61BFE" w:rsidRDefault="00657F79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Поддерживать и создавать условия для развития предметной и игровой деятельности.</w:t>
      </w:r>
    </w:p>
    <w:p w:rsidR="00E61BFE" w:rsidRDefault="00657F79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4.Формировать чувство принадлежности к группе.</w:t>
      </w:r>
    </w:p>
    <w:p w:rsidR="00E61BFE" w:rsidRDefault="00657F79">
      <w:pPr>
        <w:shd w:val="clear" w:color="auto" w:fill="FFFFFF"/>
        <w:tabs>
          <w:tab w:val="left" w:pos="655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5.формировать позитивное отношение к своему «Я» и к сверстникам.</w:t>
      </w:r>
    </w:p>
    <w:p w:rsidR="00E61BFE" w:rsidRDefault="00657F79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опирается на следующие принципы: системность; ко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плексность; деятельный подход; онтогенетический; общедидактические принципы (наглядности, доступности, индивидуального подхода).</w:t>
      </w:r>
    </w:p>
    <w:p w:rsidR="00E61BFE" w:rsidRDefault="00657F79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Методы и приёмы работы по программе</w:t>
      </w:r>
    </w:p>
    <w:p w:rsidR="00E61BFE" w:rsidRDefault="00657F79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коррекционно-развивающей работе применяются следующие приёмы и методы: использование дозированной педагогической помощи (обучающей, стимулирующей, организующей, направляющей); пошаговость предъявления материала, учёт индивидуально-психологических и возрастных особенн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стей, эмоционально окрашенная подача материала.</w:t>
      </w:r>
    </w:p>
    <w:p w:rsidR="00E61BFE" w:rsidRPr="003720E8" w:rsidRDefault="00657F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720E8">
        <w:rPr>
          <w:rFonts w:ascii="Times New Roman" w:hAnsi="Times New Roman"/>
          <w:b/>
          <w:sz w:val="28"/>
          <w:szCs w:val="28"/>
        </w:rPr>
        <w:t xml:space="preserve">      Форма  реализации Программы. </w:t>
      </w:r>
      <w:r w:rsidRPr="003720E8">
        <w:rPr>
          <w:rFonts w:ascii="Times New Roman" w:hAnsi="Times New Roman"/>
          <w:sz w:val="28"/>
          <w:szCs w:val="28"/>
        </w:rPr>
        <w:t>Программа</w:t>
      </w:r>
      <w:r w:rsidRPr="003720E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720E8">
        <w:rPr>
          <w:rFonts w:ascii="Times New Roman" w:hAnsi="Times New Roman"/>
          <w:sz w:val="28"/>
          <w:szCs w:val="28"/>
        </w:rPr>
        <w:t>реализуется в форме гру</w:t>
      </w:r>
      <w:r w:rsidRPr="003720E8">
        <w:rPr>
          <w:rFonts w:ascii="Times New Roman" w:hAnsi="Times New Roman"/>
          <w:sz w:val="28"/>
          <w:szCs w:val="28"/>
        </w:rPr>
        <w:t>п</w:t>
      </w:r>
      <w:r w:rsidRPr="003720E8">
        <w:rPr>
          <w:rFonts w:ascii="Times New Roman" w:hAnsi="Times New Roman"/>
          <w:sz w:val="28"/>
          <w:szCs w:val="28"/>
        </w:rPr>
        <w:t>повых занятий (</w:t>
      </w:r>
      <w:r w:rsidR="003720E8" w:rsidRPr="003720E8">
        <w:rPr>
          <w:rFonts w:ascii="Times New Roman" w:hAnsi="Times New Roman"/>
          <w:sz w:val="28"/>
          <w:szCs w:val="28"/>
        </w:rPr>
        <w:t>4</w:t>
      </w:r>
      <w:r w:rsidRPr="003720E8">
        <w:rPr>
          <w:rFonts w:ascii="Times New Roman" w:hAnsi="Times New Roman"/>
          <w:sz w:val="28"/>
          <w:szCs w:val="28"/>
        </w:rPr>
        <w:t xml:space="preserve"> детей).</w:t>
      </w:r>
    </w:p>
    <w:p w:rsidR="00E61BFE" w:rsidRPr="003720E8" w:rsidRDefault="00657F79">
      <w:pPr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0E8">
        <w:rPr>
          <w:rFonts w:ascii="Times New Roman" w:eastAsia="Times New Roman" w:hAnsi="Times New Roman" w:cs="Times New Roman"/>
          <w:b/>
          <w:sz w:val="28"/>
          <w:szCs w:val="28"/>
        </w:rPr>
        <w:t xml:space="preserve">Структура программы. </w:t>
      </w:r>
      <w:r w:rsidRPr="003720E8">
        <w:rPr>
          <w:rFonts w:ascii="Times New Roman" w:eastAsia="Times New Roman" w:hAnsi="Times New Roman" w:cs="Times New Roman"/>
          <w:sz w:val="28"/>
          <w:szCs w:val="28"/>
        </w:rPr>
        <w:t>Программа состоит из 3</w:t>
      </w:r>
      <w:r w:rsidR="003720E8" w:rsidRPr="003720E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720E8">
        <w:rPr>
          <w:rFonts w:ascii="Times New Roman" w:eastAsia="Times New Roman" w:hAnsi="Times New Roman" w:cs="Times New Roman"/>
          <w:sz w:val="28"/>
          <w:szCs w:val="28"/>
        </w:rPr>
        <w:t xml:space="preserve"> занятий. Занятия пр</w:t>
      </w:r>
      <w:r w:rsidRPr="003720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720E8">
        <w:rPr>
          <w:rFonts w:ascii="Times New Roman" w:eastAsia="Times New Roman" w:hAnsi="Times New Roman" w:cs="Times New Roman"/>
          <w:sz w:val="28"/>
          <w:szCs w:val="28"/>
        </w:rPr>
        <w:t>водятся один раз в неделю.</w:t>
      </w:r>
      <w:r w:rsidRPr="003720E8">
        <w:rPr>
          <w:rFonts w:ascii="Times New Roman" w:hAnsi="Times New Roman"/>
          <w:sz w:val="28"/>
          <w:szCs w:val="28"/>
        </w:rPr>
        <w:t xml:space="preserve"> Продолжительность – 10 минут.</w:t>
      </w:r>
    </w:p>
    <w:p w:rsidR="00E61BFE" w:rsidRDefault="0065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20E8">
        <w:rPr>
          <w:rFonts w:ascii="Times New Roman" w:hAnsi="Times New Roman"/>
          <w:b/>
          <w:sz w:val="28"/>
          <w:szCs w:val="28"/>
        </w:rPr>
        <w:t xml:space="preserve">     Планируемые результаты психологической работы в группе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1BFE" w:rsidRDefault="0065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Внимание- объем -2-3 предмета, устойчивость-2-5 минут. Концентрация-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хождение в рисунке контура известного предмета при слабой плотности штриховки.</w:t>
      </w:r>
    </w:p>
    <w:p w:rsidR="00E61BFE" w:rsidRDefault="0065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Память – зрительная- 2-3 предмета; слуховая- 1-2 слова, тактильная- 2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мета.</w:t>
      </w:r>
    </w:p>
    <w:p w:rsidR="00E61BFE" w:rsidRDefault="00657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Мышление – анализ:  описание предмета по известным признакам. Зрител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ный синтез - из 1-2 частей с  опорой на образец, из2-4  частей - со зрительной опорой или наложением на образец. Сравнение предметов по цвету, форме, величине, по расположению в пространстве, по эмоциональному состоянию на основе зрительного восприятия. </w:t>
      </w:r>
    </w:p>
    <w:p w:rsidR="00E61BFE" w:rsidRDefault="00657F7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психофизиологической сферы - умение закрашивать предметы внутри контура, нанизывать мелкие предметы (бусинки) на леску. </w:t>
      </w:r>
    </w:p>
    <w:p w:rsidR="00E61BFE" w:rsidRDefault="00657F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Ориентировка в схеме собственного тела.</w:t>
      </w:r>
    </w:p>
    <w:p w:rsidR="00E61BFE" w:rsidRDefault="00657F7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>Эмоционально-волевая сфера – умение принимать и удерживать 1-2 правила в игровой ситуации. Умение обращаться к сверстнику и взрослому по имени, принимать различные роли в игре, придуманной взрослыми. Называние, у</w:t>
      </w:r>
      <w:r>
        <w:rPr>
          <w:rFonts w:ascii="Times New Roman" w:eastAsia="Times New Roman" w:hAnsi="Times New Roman"/>
          <w:bCs/>
          <w:sz w:val="28"/>
          <w:szCs w:val="28"/>
        </w:rPr>
        <w:t>з</w:t>
      </w:r>
      <w:r>
        <w:rPr>
          <w:rFonts w:ascii="Times New Roman" w:eastAsia="Times New Roman" w:hAnsi="Times New Roman"/>
          <w:bCs/>
          <w:sz w:val="28"/>
          <w:szCs w:val="28"/>
        </w:rPr>
        <w:t>навание по пиктограмме эмоциональных состояний: радость, грусть. Знание некоторых способов выражения этих эмоциональных состояний.</w:t>
      </w:r>
    </w:p>
    <w:p w:rsidR="00E61BFE" w:rsidRDefault="00657F79">
      <w:pPr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Средства контроля программы</w:t>
      </w:r>
    </w:p>
    <w:p w:rsidR="00E61BFE" w:rsidRDefault="00657F79">
      <w:pPr>
        <w:spacing w:after="0" w:line="240" w:lineRule="auto"/>
        <w:ind w:right="-3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отслеживания результатов работы с воспитанниками  пров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дится комплексная диагностика сформированности познавательной и мот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вационной сфер (Куражева Н.Ю.). Диагностика состоит из 2-х этапов – пе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вичной (стартовой) и итоговой (финишной). Результаты диагностики отм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чаются в динамике развития по результатам психолого - педагогического и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следования. </w:t>
      </w:r>
    </w:p>
    <w:p w:rsidR="00E61BFE" w:rsidRDefault="00657F79">
      <w:pPr>
        <w:spacing w:after="0" w:line="240" w:lineRule="auto"/>
        <w:ind w:right="-3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Педагогом-психологом проводится анализ продуктивности совместной работы с воспитанниками, составляется дальнейший алгоритм коррекционно-развивающей деятельности с учётом выводов и рекомендаций проделанной работы, а также в целях преемственности психологического сопровождения. Даются рекомендации родителям и педагогам, направленные на получение положительных результатов при обучении воспитанников.</w:t>
      </w:r>
    </w:p>
    <w:p w:rsidR="00E61BFE" w:rsidRDefault="00657F79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Психолого-педагогическая характеристика воспитанников</w:t>
      </w:r>
    </w:p>
    <w:p w:rsidR="00E61BFE" w:rsidRPr="003720E8" w:rsidRDefault="00657F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Группу раннего возраста компенсирующей направленности для детей с нарушениями зрения </w:t>
      </w:r>
      <w:r w:rsidRPr="003720E8">
        <w:rPr>
          <w:rFonts w:ascii="Times New Roman" w:eastAsia="Times New Roman" w:hAnsi="Times New Roman" w:cs="Times New Roman"/>
          <w:sz w:val="28"/>
          <w:szCs w:val="28"/>
        </w:rPr>
        <w:t>посещают</w:t>
      </w:r>
      <w:r w:rsidR="003720E8" w:rsidRPr="003720E8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Pr="003720E8">
        <w:rPr>
          <w:rFonts w:ascii="Times New Roman" w:eastAsia="Times New Roman" w:hAnsi="Times New Roman" w:cs="Times New Roman"/>
          <w:sz w:val="28"/>
          <w:szCs w:val="28"/>
        </w:rPr>
        <w:t>воспитанника 1-3 лет (</w:t>
      </w:r>
      <w:r w:rsidR="003720E8" w:rsidRPr="003720E8">
        <w:rPr>
          <w:rFonts w:ascii="Times New Roman" w:eastAsia="Times New Roman" w:hAnsi="Times New Roman" w:cs="Times New Roman"/>
          <w:sz w:val="28"/>
          <w:szCs w:val="28"/>
        </w:rPr>
        <w:t>К.М</w:t>
      </w:r>
      <w:r w:rsidRPr="003720E8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3720E8" w:rsidRPr="003720E8">
        <w:rPr>
          <w:rFonts w:ascii="Times New Roman" w:eastAsia="Times New Roman" w:hAnsi="Times New Roman" w:cs="Times New Roman"/>
          <w:sz w:val="28"/>
          <w:szCs w:val="28"/>
        </w:rPr>
        <w:t>Н.И</w:t>
      </w:r>
      <w:r w:rsidRPr="003720E8">
        <w:rPr>
          <w:rFonts w:ascii="Times New Roman" w:eastAsia="Times New Roman" w:hAnsi="Times New Roman" w:cs="Times New Roman"/>
          <w:sz w:val="28"/>
          <w:szCs w:val="28"/>
        </w:rPr>
        <w:t>., П.</w:t>
      </w:r>
      <w:r w:rsidR="003720E8" w:rsidRPr="003720E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720E8">
        <w:rPr>
          <w:rFonts w:ascii="Times New Roman" w:eastAsia="Times New Roman" w:hAnsi="Times New Roman" w:cs="Times New Roman"/>
          <w:sz w:val="28"/>
          <w:szCs w:val="28"/>
        </w:rPr>
        <w:t>.</w:t>
      </w:r>
      <w:r w:rsidR="003720E8" w:rsidRPr="003720E8">
        <w:rPr>
          <w:rFonts w:ascii="Times New Roman" w:eastAsia="Times New Roman" w:hAnsi="Times New Roman" w:cs="Times New Roman"/>
          <w:sz w:val="28"/>
          <w:szCs w:val="28"/>
        </w:rPr>
        <w:t>, Ш.В.</w:t>
      </w:r>
      <w:r w:rsidRPr="003720E8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E61BFE" w:rsidRDefault="00657F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Психокоррекционные группы формируются  на основе </w:t>
      </w:r>
      <w:r>
        <w:rPr>
          <w:rFonts w:ascii="Times New Roman" w:eastAsia="Times New Roman" w:hAnsi="Times New Roman" w:cs="Times New Roman"/>
          <w:sz w:val="28"/>
          <w:szCs w:val="28"/>
        </w:rPr>
        <w:t>заключений ПМПК города Губкина Белгородской области о создании специальных усл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вий для получения образования обучающимся с ограниченными возможн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стями здоровья. </w:t>
      </w: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E6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BFE" w:rsidRDefault="00657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E61BFE" w:rsidRDefault="00657F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 проведению  групповых занятий </w:t>
      </w:r>
      <w:r w:rsidR="00127DFE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  разновозрастной групп</w:t>
      </w:r>
      <w:r w:rsidR="00127DFE">
        <w:rPr>
          <w:rFonts w:ascii="Times New Roman" w:hAnsi="Times New Roman"/>
          <w:b/>
          <w:sz w:val="24"/>
          <w:szCs w:val="24"/>
        </w:rPr>
        <w:t>е</w:t>
      </w:r>
    </w:p>
    <w:p w:rsidR="00E61BFE" w:rsidRDefault="00657F79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 компенсирующей направленности</w:t>
      </w:r>
      <w:r w:rsidR="00127DFE">
        <w:rPr>
          <w:rFonts w:ascii="Times New Roman" w:hAnsi="Times New Roman"/>
          <w:b/>
          <w:sz w:val="24"/>
          <w:szCs w:val="24"/>
        </w:rPr>
        <w:t xml:space="preserve"> для детей </w:t>
      </w:r>
      <w:r>
        <w:rPr>
          <w:rFonts w:ascii="Times New Roman" w:hAnsi="Times New Roman"/>
          <w:b/>
          <w:sz w:val="24"/>
          <w:szCs w:val="24"/>
        </w:rPr>
        <w:t xml:space="preserve">с  нарушением  зрения № 4 </w:t>
      </w:r>
    </w:p>
    <w:p w:rsidR="00E61BFE" w:rsidRDefault="00657F79">
      <w:pPr>
        <w:tabs>
          <w:tab w:val="left" w:pos="117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(1-3 лет)</w:t>
      </w:r>
    </w:p>
    <w:p w:rsidR="00E61BFE" w:rsidRDefault="00E61BFE">
      <w:pPr>
        <w:tabs>
          <w:tab w:val="left" w:pos="117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/>
      </w:tblPr>
      <w:tblGrid>
        <w:gridCol w:w="568"/>
        <w:gridCol w:w="992"/>
        <w:gridCol w:w="1351"/>
        <w:gridCol w:w="1541"/>
        <w:gridCol w:w="2920"/>
        <w:gridCol w:w="2693"/>
      </w:tblGrid>
      <w:tr w:rsidR="00E61B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BFE" w:rsidRDefault="00657F79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E61BFE" w:rsidRDefault="00657F79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BFE" w:rsidRDefault="00657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  <w:p w:rsidR="00E61BFE" w:rsidRDefault="00657F7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руемая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FE" w:rsidRDefault="00657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  <w:p w:rsidR="00E61BFE" w:rsidRDefault="00657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фактич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ская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BFE" w:rsidRDefault="00657F79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BFE" w:rsidRDefault="00657F79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BFE" w:rsidRDefault="00657F7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E61BFE">
        <w:trPr>
          <w:trHeight w:val="322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FE" w:rsidRDefault="00657F79">
            <w:pPr>
              <w:pStyle w:val="af1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Сентябрь </w:t>
            </w:r>
          </w:p>
        </w:tc>
      </w:tr>
      <w:tr w:rsidR="005F7884">
        <w:trPr>
          <w:trHeight w:val="33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Pr="00170263" w:rsidRDefault="005F7884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0263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Pr="00170263" w:rsidRDefault="005F7884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0263">
              <w:rPr>
                <w:rFonts w:ascii="Times New Roman" w:hAnsi="Times New Roman"/>
                <w:iCs/>
                <w:sz w:val="24"/>
                <w:szCs w:val="24"/>
              </w:rPr>
              <w:t>17.09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4" w:rsidRPr="00170263" w:rsidRDefault="005F78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Pr="00170263" w:rsidRDefault="005F7884" w:rsidP="00D92E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263">
              <w:rPr>
                <w:rFonts w:ascii="Times New Roman" w:hAnsi="Times New Roman"/>
                <w:sz w:val="24"/>
                <w:szCs w:val="24"/>
              </w:rPr>
              <w:t>«Мои</w:t>
            </w:r>
          </w:p>
          <w:p w:rsidR="005F7884" w:rsidRPr="00170263" w:rsidRDefault="005F7884" w:rsidP="00D92E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263">
              <w:rPr>
                <w:rFonts w:ascii="Times New Roman" w:hAnsi="Times New Roman"/>
                <w:sz w:val="24"/>
                <w:szCs w:val="24"/>
              </w:rPr>
              <w:t xml:space="preserve"> игрушки»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 w:rsidP="00E11F64">
            <w:pPr>
              <w:ind w:left="141" w:firstLine="21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у детей начальные представл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 об игрушках. 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питывать бережное 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ношение к игрушкам.</w:t>
            </w:r>
          </w:p>
          <w:p w:rsidR="005F7884" w:rsidRDefault="005F7884" w:rsidP="00E11F64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 внимание, наблюдательность, 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строту реакции. Знако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ство с эмоцией «р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дость».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и эмоционального напряжения.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884" w:rsidRDefault="005F7884" w:rsidP="00E11F6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5F7884" w:rsidRDefault="005F7884" w:rsidP="00E11F64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2.Упражнение «Игру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ки»</w:t>
            </w:r>
          </w:p>
          <w:p w:rsidR="005F7884" w:rsidRDefault="005F7884" w:rsidP="00E11F64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«Какая игрушка пропала?»</w:t>
            </w:r>
          </w:p>
          <w:p w:rsidR="005F7884" w:rsidRDefault="005F7884" w:rsidP="00E11F6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4.Игра «Настроение: радость»</w:t>
            </w:r>
          </w:p>
          <w:p w:rsidR="005F7884" w:rsidRDefault="005F7884" w:rsidP="005F788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884">
        <w:trPr>
          <w:trHeight w:val="33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24.09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«Мой дом»</w:t>
            </w:r>
          </w:p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ind w:left="141" w:firstLine="21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у детей начальные представл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 о доме, в котором мы живем. Воспитывать любовь к родному гор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ду.</w:t>
            </w:r>
          </w:p>
          <w:p w:rsidR="005F7884" w:rsidRDefault="005F7884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 внимание, наблюдательность, 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строту реакции. Знако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ство с эмоцией «р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дость».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и эмоционального напряжения.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884" w:rsidRDefault="005F7884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5F7884" w:rsidRDefault="005F7884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«Разноцветные домики»</w:t>
            </w:r>
          </w:p>
          <w:p w:rsidR="005F7884" w:rsidRDefault="005F788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3.Игра «Настроение: радость»</w:t>
            </w:r>
          </w:p>
          <w:p w:rsidR="005F7884" w:rsidRDefault="005F7884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4.Этюд «Радостно-грустно»</w:t>
            </w:r>
          </w:p>
          <w:p w:rsidR="005F7884" w:rsidRDefault="005F788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884">
        <w:trPr>
          <w:trHeight w:val="214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4" w:rsidRDefault="005F7884">
            <w:pPr>
              <w:pStyle w:val="af1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5F7884" w:rsidTr="00170263">
        <w:trPr>
          <w:trHeight w:val="5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1.10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«Животные осенью»</w:t>
            </w:r>
          </w:p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понятием «дикие», «домашние» животные. Расширять представление детей о диких и домашних ж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вотных.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 памяти, развитие объема кратковременной слуховой памяти.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комство с эмоцией «Грусть».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Снятие 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шечного и эмоциональн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 напряжения.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0512570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1.Игра  «Кто, где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вет?»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2.Игра «Какое живо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спряталось?»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Игра «Настроение: грусть»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4.Этюд «Грустная мышка»</w:t>
            </w:r>
          </w:p>
        </w:tc>
      </w:tr>
      <w:tr w:rsidR="005F7884">
        <w:trPr>
          <w:trHeight w:val="4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8.10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«Я в мире человек»</w:t>
            </w:r>
          </w:p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Формировать предста</w:t>
            </w:r>
            <w:r>
              <w:rPr>
                <w:rStyle w:val="c3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>
              <w:rPr>
                <w:rStyle w:val="c3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ление о себе как о чел</w:t>
            </w:r>
            <w:r>
              <w:rPr>
                <w:rStyle w:val="c3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>
              <w:rPr>
                <w:rStyle w:val="c3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веке; об основных частях тела человека, их назн</w:t>
            </w:r>
            <w:r>
              <w:rPr>
                <w:rStyle w:val="c3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</w:t>
            </w:r>
            <w:r>
              <w:rPr>
                <w:rStyle w:val="c3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чении; закреплять знание своего имени, имен чл</w:t>
            </w:r>
            <w:r>
              <w:rPr>
                <w:rStyle w:val="c3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</w:t>
            </w:r>
            <w:r>
              <w:rPr>
                <w:rStyle w:val="c3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нов семьи; формировать первичное понимание т</w:t>
            </w:r>
            <w:r>
              <w:rPr>
                <w:rStyle w:val="c3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>
              <w:rPr>
                <w:rStyle w:val="c39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го, что такое хорошо и что такое плохо.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внимания и его свойств.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Снятие мышечного и эмоционального напр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жения.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1.Игра «Это - я!»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2.Игра «Мои помощн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ки»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3.Игра «Найди игру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ки»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Этюд «Ребята 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ются»</w:t>
            </w:r>
          </w:p>
        </w:tc>
      </w:tr>
      <w:tr w:rsidR="005F7884">
        <w:trPr>
          <w:trHeight w:val="11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15.10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4" w:rsidRDefault="005F7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птицы»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907805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знаний о птицах, их   внешнем 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 и повадках.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способности: концентр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 внимание на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ховых сигналах, уметь слушать и слышать.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крепление представлений об эмоциях «радость», «грусть».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Снятие мышечного и эмоционального напр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жения.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89078105"/>
            <w:r>
              <w:rPr>
                <w:rFonts w:ascii="Times New Roman" w:hAnsi="Times New Roman" w:cs="Times New Roman"/>
                <w:sz w:val="24"/>
                <w:szCs w:val="24"/>
              </w:rPr>
              <w:t>1.Игра «Разрезные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тинки: птицы»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2.Словесная игра «Птица раз..»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3..Игра «Угадай эм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цию?».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4.Игра «Какая птица улетела?»</w:t>
            </w:r>
          </w:p>
          <w:bookmarkEnd w:id="2"/>
          <w:p w:rsidR="005F7884" w:rsidRDefault="005F7884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884">
        <w:trPr>
          <w:trHeight w:val="26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22.10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«Русский фольклор»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spacing w:after="0"/>
              <w:ind w:left="142" w:right="-81" w:firstLine="221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об устном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родном творчестве (сч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талки, заклички, поте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ки, загадки). Обучение способности: концентр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ровать внимание на сл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ховых сигналах, уметь слушать и слышать.</w:t>
            </w:r>
          </w:p>
          <w:p w:rsidR="005F7884" w:rsidRDefault="005F7884">
            <w:pPr>
              <w:pStyle w:val="af1"/>
              <w:spacing w:after="0" w:line="240" w:lineRule="auto"/>
              <w:ind w:left="142"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мышечного и эмоционального напр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884" w:rsidRDefault="005F7884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5F7884" w:rsidRDefault="005F7884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«Потешки и прибаутки»</w:t>
            </w:r>
          </w:p>
          <w:p w:rsidR="005F7884" w:rsidRDefault="005F7884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3.Игра «Закончи стр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ку»</w:t>
            </w:r>
          </w:p>
          <w:p w:rsidR="005F7884" w:rsidRDefault="005F7884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4.Этюд «Дождик, до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дик пуще»</w:t>
            </w:r>
          </w:p>
          <w:p w:rsidR="005F7884" w:rsidRDefault="005F7884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884">
        <w:trPr>
          <w:trHeight w:val="26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29.10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«Мой дом»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понятий «дом, двор, улица, сос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способн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концентрировать внимание на ощущениях своего тела. Развитие слухового внимания. Увеличение объема 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мания. Снятие  мышечн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напряжения, развитие тонкой моторики рук.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Беседа по иллюстр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циям «Мой дом»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2.Игра «Что в моем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ме»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3.Игра «Кто первый соберёт картинку»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Упражнение «Шары»</w:t>
            </w:r>
          </w:p>
          <w:p w:rsidR="005F7884" w:rsidRDefault="005F7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5.Этюд «Домик»</w:t>
            </w:r>
          </w:p>
          <w:p w:rsidR="005F7884" w:rsidRDefault="005F7884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884">
        <w:trPr>
          <w:trHeight w:val="251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4" w:rsidRDefault="005F7884">
            <w:pPr>
              <w:pStyle w:val="af1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Ноябрь</w:t>
            </w:r>
          </w:p>
        </w:tc>
      </w:tr>
      <w:tr w:rsidR="005F7884">
        <w:trPr>
          <w:trHeight w:val="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5.11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«Веселый светофор»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84" w:rsidRDefault="005F7884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эл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ментарных знаний о правилах поведения на дороге. </w:t>
            </w:r>
            <w:r>
              <w:rPr>
                <w:rFonts w:ascii="Times New Roman" w:hAnsi="Times New Roman"/>
                <w:sz w:val="24"/>
                <w:szCs w:val="24"/>
              </w:rPr>
              <w:t>Развитие  вн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мания, наблюдательн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сти, быстроты реакции. Развитие целостного восприятия. Развитие мышления.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Снятие  мышечного напряжения, развитие тонкой 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рики рук.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884" w:rsidRDefault="005F7884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5F7884" w:rsidRDefault="005F7884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Игра «Красный, же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тый, зеленый»</w:t>
            </w:r>
          </w:p>
          <w:p w:rsidR="005F7884" w:rsidRDefault="005F7884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«Транспорт»</w:t>
            </w:r>
          </w:p>
          <w:p w:rsidR="005F7884" w:rsidRDefault="005F788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4.Этюд «Радостно-грустно»</w:t>
            </w:r>
          </w:p>
        </w:tc>
      </w:tr>
      <w:tr w:rsidR="00170263">
        <w:trPr>
          <w:trHeight w:val="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Pr="00170263" w:rsidRDefault="00170263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0263">
              <w:rPr>
                <w:rFonts w:ascii="Times New Roman" w:hAnsi="Times New Roman"/>
                <w:iCs/>
                <w:sz w:val="24"/>
                <w:szCs w:val="24"/>
              </w:rPr>
              <w:t>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Pr="00170263" w:rsidRDefault="0017026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0263">
              <w:rPr>
                <w:rFonts w:ascii="Times New Roman" w:hAnsi="Times New Roman"/>
                <w:iCs/>
                <w:sz w:val="24"/>
                <w:szCs w:val="24"/>
              </w:rPr>
              <w:t>12.11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Pr="00170263" w:rsidRDefault="001702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Pr="00170263" w:rsidRDefault="00170263" w:rsidP="003720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263">
              <w:rPr>
                <w:rFonts w:ascii="Times New Roman" w:hAnsi="Times New Roman"/>
                <w:sz w:val="24"/>
                <w:szCs w:val="24"/>
              </w:rPr>
              <w:t>«Все пр</w:t>
            </w:r>
            <w:r w:rsidRPr="00170263">
              <w:rPr>
                <w:rFonts w:ascii="Times New Roman" w:hAnsi="Times New Roman"/>
                <w:sz w:val="24"/>
                <w:szCs w:val="24"/>
              </w:rPr>
              <w:t>о</w:t>
            </w:r>
            <w:r w:rsidRPr="00170263">
              <w:rPr>
                <w:rFonts w:ascii="Times New Roman" w:hAnsi="Times New Roman"/>
                <w:sz w:val="24"/>
                <w:szCs w:val="24"/>
              </w:rPr>
              <w:t>фессии нужны- все важны!»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Pr="00170263" w:rsidRDefault="00170263" w:rsidP="00170263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2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 зн</w:t>
            </w:r>
            <w:r w:rsidRPr="001702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702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ний детей о профессиях. </w:t>
            </w:r>
            <w:r w:rsidRPr="00170263">
              <w:rPr>
                <w:rFonts w:ascii="Times New Roman" w:hAnsi="Times New Roman"/>
                <w:sz w:val="24"/>
                <w:szCs w:val="24"/>
              </w:rPr>
              <w:t>Закрепление знаний о профессиях труда. Разв</w:t>
            </w:r>
            <w:r w:rsidRPr="00170263">
              <w:rPr>
                <w:rFonts w:ascii="Times New Roman" w:hAnsi="Times New Roman"/>
                <w:sz w:val="24"/>
                <w:szCs w:val="24"/>
              </w:rPr>
              <w:t>и</w:t>
            </w:r>
            <w:r w:rsidRPr="00170263">
              <w:rPr>
                <w:rFonts w:ascii="Times New Roman" w:hAnsi="Times New Roman"/>
                <w:sz w:val="24"/>
                <w:szCs w:val="24"/>
              </w:rPr>
              <w:t>тие мыслительных пр</w:t>
            </w:r>
            <w:r w:rsidRPr="00170263">
              <w:rPr>
                <w:rFonts w:ascii="Times New Roman" w:hAnsi="Times New Roman"/>
                <w:sz w:val="24"/>
                <w:szCs w:val="24"/>
              </w:rPr>
              <w:t>о</w:t>
            </w:r>
            <w:r w:rsidRPr="00170263">
              <w:rPr>
                <w:rFonts w:ascii="Times New Roman" w:hAnsi="Times New Roman"/>
                <w:sz w:val="24"/>
                <w:szCs w:val="24"/>
              </w:rPr>
              <w:t>цессов. Снятие мышечн</w:t>
            </w:r>
            <w:r w:rsidRPr="00170263">
              <w:rPr>
                <w:rFonts w:ascii="Times New Roman" w:hAnsi="Times New Roman"/>
                <w:sz w:val="24"/>
                <w:szCs w:val="24"/>
              </w:rPr>
              <w:t>о</w:t>
            </w:r>
            <w:r w:rsidRPr="00170263">
              <w:rPr>
                <w:rFonts w:ascii="Times New Roman" w:hAnsi="Times New Roman"/>
                <w:sz w:val="24"/>
                <w:szCs w:val="24"/>
              </w:rPr>
              <w:t>го и эмоционального н</w:t>
            </w:r>
            <w:r w:rsidRPr="00170263">
              <w:rPr>
                <w:rFonts w:ascii="Times New Roman" w:hAnsi="Times New Roman"/>
                <w:sz w:val="24"/>
                <w:szCs w:val="24"/>
              </w:rPr>
              <w:t>а</w:t>
            </w:r>
            <w:r w:rsidRPr="00170263">
              <w:rPr>
                <w:rFonts w:ascii="Times New Roman" w:hAnsi="Times New Roman"/>
                <w:sz w:val="24"/>
                <w:szCs w:val="24"/>
              </w:rPr>
              <w:t>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263" w:rsidRPr="00170263" w:rsidRDefault="00170263" w:rsidP="00E11F64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263"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170263" w:rsidRPr="00170263" w:rsidRDefault="00170263" w:rsidP="00E11F64">
            <w:pPr>
              <w:pStyle w:val="af1"/>
              <w:spacing w:after="0" w:line="240" w:lineRule="auto"/>
              <w:ind w:left="85"/>
              <w:jc w:val="both"/>
            </w:pPr>
            <w:r w:rsidRPr="00170263">
              <w:rPr>
                <w:rFonts w:ascii="Times New Roman" w:hAnsi="Times New Roman"/>
                <w:sz w:val="24"/>
                <w:szCs w:val="24"/>
              </w:rPr>
              <w:t xml:space="preserve">2.Игра «Профессия» </w:t>
            </w:r>
          </w:p>
          <w:p w:rsidR="00170263" w:rsidRPr="00170263" w:rsidRDefault="00170263" w:rsidP="00E11F64">
            <w:pPr>
              <w:pStyle w:val="af1"/>
              <w:spacing w:after="0" w:line="240" w:lineRule="auto"/>
              <w:ind w:left="85"/>
              <w:jc w:val="both"/>
            </w:pPr>
            <w:r w:rsidRPr="00170263">
              <w:rPr>
                <w:rFonts w:ascii="Times New Roman" w:hAnsi="Times New Roman"/>
                <w:sz w:val="24"/>
                <w:szCs w:val="24"/>
              </w:rPr>
              <w:t>3.Игра «Чей предмет?»</w:t>
            </w:r>
          </w:p>
          <w:p w:rsidR="00170263" w:rsidRPr="00170263" w:rsidRDefault="00170263" w:rsidP="00E11F64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263">
              <w:rPr>
                <w:rFonts w:ascii="Times New Roman" w:hAnsi="Times New Roman"/>
                <w:sz w:val="24"/>
                <w:szCs w:val="24"/>
              </w:rPr>
              <w:t>5. Этюд «Испеку п</w:t>
            </w:r>
            <w:r w:rsidRPr="00170263">
              <w:rPr>
                <w:rFonts w:ascii="Times New Roman" w:hAnsi="Times New Roman"/>
                <w:sz w:val="24"/>
                <w:szCs w:val="24"/>
              </w:rPr>
              <w:t>и</w:t>
            </w:r>
            <w:r w:rsidRPr="00170263">
              <w:rPr>
                <w:rFonts w:ascii="Times New Roman" w:hAnsi="Times New Roman"/>
                <w:sz w:val="24"/>
                <w:szCs w:val="24"/>
              </w:rPr>
              <w:t>рожок»</w:t>
            </w:r>
          </w:p>
        </w:tc>
      </w:tr>
      <w:tr w:rsidR="00170263">
        <w:trPr>
          <w:trHeight w:val="4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19.11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1702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«Поздняя осень»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ind w:left="141" w:firstLine="21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Формирование эл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ментарных представл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ний об осенних измен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ниях в природе (похол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дание, с деревьев опала листва, выпадает снег). </w:t>
            </w:r>
            <w:r>
              <w:rPr>
                <w:rFonts w:ascii="Times New Roman" w:hAnsi="Times New Roman"/>
                <w:sz w:val="24"/>
                <w:szCs w:val="24"/>
              </w:rPr>
              <w:t>Развитие  внимания,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блюдательности, быс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роты реакции.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Снятие  мышечного напряжения, развитие тонкой 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рики рук.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2.Беседа с ребёнком по сюжетной картинке  Поздняя осень»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«Листья»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4.Этюд «Смелый заяц»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63">
        <w:trPr>
          <w:trHeight w:val="24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 w:rsidP="00D92E92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26.11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17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«День </w:t>
            </w:r>
          </w:p>
          <w:p w:rsidR="00170263" w:rsidRDefault="0017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ставлений о роли мамы в семье; о понятии «семья». Воспитание заботливого, внимательного отнош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ния к маме.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Развитие мыслительных процессов.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мышечного 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пряжения, развитие то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кой моторики рук.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170263" w:rsidRDefault="00170263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Игра «Порадуем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му»</w:t>
            </w:r>
          </w:p>
          <w:p w:rsidR="00170263" w:rsidRDefault="00170263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«Цветы для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мы»</w:t>
            </w:r>
          </w:p>
          <w:p w:rsidR="00170263" w:rsidRDefault="00170263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 Этюд «Ласковая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ма»</w:t>
            </w:r>
          </w:p>
        </w:tc>
      </w:tr>
      <w:tr w:rsidR="00170263">
        <w:trPr>
          <w:trHeight w:val="109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170263">
            <w:pPr>
              <w:pStyle w:val="af1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1702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3.12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17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«Наши </w:t>
            </w:r>
          </w:p>
          <w:p w:rsidR="00170263" w:rsidRDefault="0017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добрые </w:t>
            </w:r>
          </w:p>
          <w:p w:rsidR="00170263" w:rsidRDefault="0017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spacing w:after="0" w:line="240" w:lineRule="auto"/>
              <w:ind w:left="141" w:firstLine="2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у детей представлений о добр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те, умение оценивать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свои поступки и посту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ки сверстников.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зрительной памяти, развитие объема кратк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временной слуховой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мяти. Снятие мышечн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и эмоционального напряжения.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1.Массаж шариком су-джок.</w:t>
            </w:r>
          </w:p>
          <w:p w:rsidR="00170263" w:rsidRDefault="00170263">
            <w:pPr>
              <w:pStyle w:val="af1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2. Игра «Поможем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тенку»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3.Игра «Почему гр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стит щенок?»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4.Этюд «Котенок и щенок»</w:t>
            </w:r>
          </w:p>
        </w:tc>
      </w:tr>
      <w:tr w:rsidR="001702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10.12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1702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«Зимовье зверей»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ind w:left="141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заботл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вого отношения к ж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вотным, представлений о диких животных: внешний вид, образ жизни, особенности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тания. </w:t>
            </w:r>
            <w:r>
              <w:rPr>
                <w:rFonts w:ascii="Times New Roman" w:hAnsi="Times New Roman"/>
                <w:sz w:val="24"/>
                <w:szCs w:val="24"/>
              </w:rPr>
              <w:t>Развитие спосо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ности устанавливать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кономерность в изобр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жении на основе зр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тельного и мыслител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ного анализатора.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мышечного и эм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ционального напряж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Расматривание и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люстраций на тему «Животные зимой»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3.Дидактическая игра «Уши, лапы, хвост»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4.Этюд «Зайчик и 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са»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17.12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17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«Зимушка-зима. </w:t>
            </w:r>
          </w:p>
          <w:p w:rsidR="00170263" w:rsidRDefault="0017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Зимние </w:t>
            </w:r>
          </w:p>
          <w:p w:rsidR="00170263" w:rsidRDefault="0017026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забавы»</w:t>
            </w:r>
          </w:p>
          <w:p w:rsidR="00170263" w:rsidRDefault="001702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ind w:left="141" w:firstLine="318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ставлений о зиме, 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зонных изменениях в природе, представлений о безопасном поведении зимой. Знакомство с зимними играми: кат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ние на санках, игры в снежки. </w:t>
            </w:r>
            <w:r>
              <w:rPr>
                <w:rFonts w:ascii="Times New Roman" w:hAnsi="Times New Roman"/>
                <w:sz w:val="24"/>
                <w:szCs w:val="24"/>
              </w:rPr>
              <w:t>Развитие зап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минания и припомин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эмоционального 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Массаж шариком су-джок. </w:t>
            </w:r>
          </w:p>
          <w:p w:rsidR="00170263" w:rsidRDefault="00170263">
            <w:pPr>
              <w:pStyle w:val="af1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2. Беседа с ребёнком по сюжетной картинке «Зимние забавы»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</w:pPr>
            <w:r>
              <w:rPr>
                <w:rFonts w:ascii="Times New Roman" w:hAnsi="Times New Roman"/>
                <w:sz w:val="24"/>
                <w:szCs w:val="24"/>
              </w:rPr>
              <w:t>3.«Игра «Зимние заб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вы»</w:t>
            </w:r>
          </w:p>
          <w:p w:rsidR="00170263" w:rsidRDefault="00170263">
            <w:pPr>
              <w:ind w:left="85" w:right="-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5.  Этюд «Сосулька»</w:t>
            </w:r>
          </w:p>
        </w:tc>
      </w:tr>
      <w:tr w:rsidR="001702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24.12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17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«Новый год </w:t>
            </w:r>
          </w:p>
          <w:p w:rsidR="00170263" w:rsidRDefault="0017026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 ворот»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spacing w:after="0" w:line="240" w:lineRule="auto"/>
              <w:ind w:left="141" w:firstLine="219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ставлений о новом годе как веселом и добром празднике, о новогодних обычаях и традициях; создать позитивный 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строй в преддверии 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вогоднего праздника. </w:t>
            </w:r>
            <w:r>
              <w:rPr>
                <w:rFonts w:ascii="Times New Roman" w:hAnsi="Times New Roman"/>
                <w:sz w:val="24"/>
                <w:szCs w:val="24"/>
              </w:rPr>
              <w:t>Развитие зрительной памяти, развитие объема кратковременной слух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вой памяти. Снятие мышечного и эмоци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нального напряжения.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1.Массаж шариком су-джок.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2.Упражнение «Ело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ка-красавица»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«Снежки»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«Новогодние подарки»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5.Этюд «Сосулька»</w:t>
            </w:r>
          </w:p>
        </w:tc>
      </w:tr>
      <w:tr w:rsidR="00170263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170263">
            <w:pPr>
              <w:pStyle w:val="af1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Январь</w:t>
            </w:r>
          </w:p>
        </w:tc>
      </w:tr>
      <w:tr w:rsidR="001702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14.01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1702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«Зимняя одежда, обувь,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ловные уб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ры»</w:t>
            </w:r>
          </w:p>
          <w:p w:rsidR="00170263" w:rsidRDefault="001702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spacing w:after="0" w:line="240" w:lineRule="auto"/>
              <w:ind w:left="141" w:right="34" w:firstLine="184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 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  о зимней одежде, обуви и головных уб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рах.</w:t>
            </w:r>
          </w:p>
          <w:p w:rsidR="00170263" w:rsidRDefault="00170263">
            <w:pPr>
              <w:ind w:left="141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кла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сифицировать предметы по существенным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знакам и обобщать.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эмоционального напр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Массаж шариком су-джок. </w:t>
            </w:r>
          </w:p>
          <w:p w:rsidR="00170263" w:rsidRDefault="00170263">
            <w:pPr>
              <w:pStyle w:val="af1"/>
              <w:tabs>
                <w:tab w:val="left" w:pos="227"/>
              </w:tabs>
              <w:spacing w:after="0" w:line="240" w:lineRule="auto"/>
              <w:ind w:left="0" w:firstLine="85"/>
            </w:pPr>
            <w:r>
              <w:rPr>
                <w:rFonts w:ascii="Times New Roman" w:hAnsi="Times New Roman"/>
                <w:sz w:val="24"/>
                <w:szCs w:val="24"/>
              </w:rPr>
              <w:t>2.Игра «Я иду на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гулку»</w:t>
            </w:r>
          </w:p>
          <w:p w:rsidR="00170263" w:rsidRDefault="00170263">
            <w:pPr>
              <w:pStyle w:val="af1"/>
              <w:tabs>
                <w:tab w:val="left" w:pos="227"/>
              </w:tabs>
              <w:spacing w:after="0" w:line="240" w:lineRule="auto"/>
              <w:ind w:left="0" w:firstLine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«Магазин од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жды»</w:t>
            </w:r>
          </w:p>
          <w:p w:rsidR="00170263" w:rsidRDefault="00170263">
            <w:pPr>
              <w:pStyle w:val="af1"/>
              <w:tabs>
                <w:tab w:val="left" w:pos="227"/>
              </w:tabs>
              <w:spacing w:after="0" w:line="240" w:lineRule="auto"/>
              <w:ind w:left="0" w:firstLine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4..Этюд  «Холодно - жарко»</w:t>
            </w:r>
          </w:p>
        </w:tc>
      </w:tr>
      <w:tr w:rsidR="001702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21.01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1702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«Книга-наш друг»</w:t>
            </w:r>
          </w:p>
          <w:p w:rsidR="00170263" w:rsidRDefault="001702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spacing w:after="0" w:line="240" w:lineRule="auto"/>
              <w:ind w:left="141" w:firstLine="1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инт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реса и потребности в чтении книг. Развитие умения выделять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меты по существенным признакам.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шечного и эмоционал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напряжения.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Массаж шариком су-джок.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2.Беседа «Книга-наш друг»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«Книжки спр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тались»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Этюд «Лиса и заяц»</w:t>
            </w:r>
          </w:p>
        </w:tc>
      </w:tr>
      <w:tr w:rsidR="001702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28.01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1702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«Наш быт. Мебель, предметы техники,</w:t>
            </w:r>
          </w:p>
          <w:p w:rsidR="00170263" w:rsidRDefault="0017026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посуда»</w:t>
            </w:r>
          </w:p>
          <w:p w:rsidR="00170263" w:rsidRDefault="001702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spacing w:after="0" w:line="240" w:lineRule="auto"/>
              <w:ind w:left="0" w:firstLine="360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эл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ментарные представлений о доме, что в нем нах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дится, о предметах быта, мебели</w:t>
            </w:r>
            <w:r>
              <w:rPr>
                <w:rFonts w:ascii="Times New Roman" w:hAnsi="Times New Roman"/>
                <w:sz w:val="24"/>
                <w:szCs w:val="24"/>
              </w:rPr>
              <w:t>, посуде. Развитие умения классифицир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вать предметы по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ственным признакам и обобщать.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шечного и эмоциональн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напряжения.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1.Упражнение «М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бель и бытовая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2.Практическое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ражнение «Найди и назови мебель»</w:t>
            </w:r>
          </w:p>
          <w:p w:rsidR="00170263" w:rsidRDefault="00170263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Пальчиковая гимн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стика «Посуда».</w:t>
            </w:r>
          </w:p>
          <w:p w:rsidR="00170263" w:rsidRDefault="00170263">
            <w:pPr>
              <w:pStyle w:val="af1"/>
              <w:tabs>
                <w:tab w:val="left" w:pos="227"/>
              </w:tabs>
              <w:spacing w:after="0" w:line="240" w:lineRule="auto"/>
              <w:ind w:left="0" w:firstLine="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5.Игра «Сыщики. На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ди недостающий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мет»</w:t>
            </w:r>
          </w:p>
        </w:tc>
      </w:tr>
      <w:tr w:rsidR="00170263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263" w:rsidRDefault="00170263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</w:tr>
      <w:tr w:rsidR="00A470A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4.02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 w:rsidP="009C0D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«Фольклор Белгородч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ны»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 w:rsidP="009C0D7D">
            <w:pPr>
              <w:spacing w:after="0"/>
              <w:ind w:left="142" w:right="-81" w:firstLine="221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о фольклоре Белгородчины (потешки, заклички, приаутки). Обучение способности: концентрировать вним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на слуховых сигн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лах, уметь слушать и слышать.</w:t>
            </w:r>
          </w:p>
          <w:p w:rsidR="00A470AE" w:rsidRDefault="00A470AE" w:rsidP="009C0D7D">
            <w:pPr>
              <w:pStyle w:val="af1"/>
              <w:spacing w:after="0" w:line="240" w:lineRule="auto"/>
              <w:ind w:left="142"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мышечного и эмоционального напр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 w:rsidP="009C0D7D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A470AE" w:rsidRDefault="00A470AE" w:rsidP="009C0D7D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Игра «Потешки и прибаутки»</w:t>
            </w:r>
          </w:p>
          <w:p w:rsidR="00A470AE" w:rsidRDefault="00A470AE" w:rsidP="009C0D7D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3.Игра «Из какой ска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ки герой»</w:t>
            </w:r>
          </w:p>
          <w:p w:rsidR="00A470AE" w:rsidRDefault="00A470AE" w:rsidP="009C0D7D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Этюд «Солнышко и дождик»</w:t>
            </w:r>
          </w:p>
          <w:p w:rsidR="00A470AE" w:rsidRDefault="00A470AE" w:rsidP="009C0D7D">
            <w:pPr>
              <w:pStyle w:val="af1"/>
              <w:spacing w:after="0" w:line="240" w:lineRule="auto"/>
              <w:ind w:left="85"/>
              <w:jc w:val="both"/>
            </w:pPr>
          </w:p>
          <w:p w:rsidR="00A470AE" w:rsidRDefault="00A470AE" w:rsidP="009C0D7D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0A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11.02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P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0AE">
              <w:rPr>
                <w:rFonts w:ascii="Times New Roman" w:hAnsi="Times New Roman"/>
                <w:sz w:val="24"/>
                <w:szCs w:val="24"/>
              </w:rPr>
              <w:t>«Мы-спортсм</w:t>
            </w:r>
            <w:r w:rsidRPr="00A470AE">
              <w:rPr>
                <w:rFonts w:ascii="Times New Roman" w:hAnsi="Times New Roman"/>
                <w:sz w:val="24"/>
                <w:szCs w:val="24"/>
              </w:rPr>
              <w:t>е</w:t>
            </w:r>
            <w:r w:rsidRPr="00A470AE">
              <w:rPr>
                <w:rFonts w:ascii="Times New Roman" w:hAnsi="Times New Roman"/>
                <w:sz w:val="24"/>
                <w:szCs w:val="24"/>
              </w:rPr>
              <w:t>ны»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 w:rsidP="00A470AE">
            <w:r>
              <w:rPr>
                <w:rFonts w:ascii="Times New Roman" w:hAnsi="Times New Roman"/>
                <w:bCs/>
              </w:rPr>
              <w:t>Формирование у детей зн</w:t>
            </w:r>
            <w:r>
              <w:rPr>
                <w:rFonts w:ascii="Times New Roman" w:hAnsi="Times New Roman"/>
                <w:bCs/>
              </w:rPr>
              <w:t>а</w:t>
            </w:r>
            <w:r>
              <w:rPr>
                <w:rFonts w:ascii="Times New Roman" w:hAnsi="Times New Roman"/>
                <w:bCs/>
              </w:rPr>
              <w:t>ний и представлений о себе, своём здоровье и физич</w:t>
            </w:r>
            <w:r>
              <w:rPr>
                <w:rFonts w:ascii="Times New Roman" w:hAnsi="Times New Roman"/>
                <w:bCs/>
              </w:rPr>
              <w:t>е</w:t>
            </w:r>
            <w:r>
              <w:rPr>
                <w:rFonts w:ascii="Times New Roman" w:hAnsi="Times New Roman"/>
                <w:bCs/>
              </w:rPr>
              <w:t xml:space="preserve">ской культуре, способах укрепления и сохранения здоровья. </w:t>
            </w:r>
            <w:r>
              <w:rPr>
                <w:rFonts w:ascii="Times New Roman" w:hAnsi="Times New Roman"/>
              </w:rPr>
              <w:t>Развитие мысл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тельных процессов обобщ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ния. </w:t>
            </w:r>
            <w:r>
              <w:rPr>
                <w:rFonts w:ascii="Times New Roman" w:hAnsi="Times New Roman"/>
                <w:color w:val="000000"/>
              </w:rPr>
              <w:t>Снятие мышечного 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пряжения, развитие тонкой моторики рук.</w:t>
            </w:r>
          </w:p>
          <w:p w:rsidR="00A470AE" w:rsidRDefault="00A470AE">
            <w:pPr>
              <w:pStyle w:val="af1"/>
              <w:spacing w:after="0" w:line="240" w:lineRule="auto"/>
              <w:ind w:left="142"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Pr="00A470AE" w:rsidRDefault="00A470AE" w:rsidP="00A470AE">
            <w:pPr>
              <w:pStyle w:val="1a"/>
              <w:jc w:val="both"/>
              <w:rPr>
                <w:rFonts w:ascii="Times New Roman" w:hAnsi="Times New Roman"/>
              </w:rPr>
            </w:pPr>
            <w:r w:rsidRPr="00A470AE">
              <w:rPr>
                <w:rFonts w:ascii="Times New Roman" w:hAnsi="Times New Roman"/>
              </w:rPr>
              <w:lastRenderedPageBreak/>
              <w:t>1.Массаж шариком су-джок.</w:t>
            </w:r>
          </w:p>
          <w:p w:rsidR="00A470AE" w:rsidRPr="00A470AE" w:rsidRDefault="00A470AE" w:rsidP="00A470AE">
            <w:pPr>
              <w:pStyle w:val="1a"/>
              <w:jc w:val="both"/>
            </w:pPr>
            <w:r w:rsidRPr="00A470AE">
              <w:rPr>
                <w:rFonts w:ascii="Times New Roman" w:hAnsi="Times New Roman"/>
              </w:rPr>
              <w:t xml:space="preserve"> 2.Расматривание и</w:t>
            </w:r>
            <w:r w:rsidRPr="00A470AE">
              <w:rPr>
                <w:rFonts w:ascii="Times New Roman" w:hAnsi="Times New Roman"/>
              </w:rPr>
              <w:t>л</w:t>
            </w:r>
            <w:r w:rsidRPr="00A470AE">
              <w:rPr>
                <w:rFonts w:ascii="Times New Roman" w:hAnsi="Times New Roman"/>
              </w:rPr>
              <w:t>люстраций на тему «Спорт»</w:t>
            </w:r>
          </w:p>
          <w:p w:rsidR="00A470AE" w:rsidRPr="00A470AE" w:rsidRDefault="00A470AE" w:rsidP="00A470AE">
            <w:pPr>
              <w:pStyle w:val="1a"/>
              <w:spacing w:before="0" w:beforeAutospacing="0" w:after="0" w:afterAutospacing="0" w:line="240" w:lineRule="auto"/>
              <w:jc w:val="both"/>
            </w:pPr>
            <w:r w:rsidRPr="00A470AE">
              <w:rPr>
                <w:rFonts w:ascii="Times New Roman" w:hAnsi="Times New Roman"/>
              </w:rPr>
              <w:lastRenderedPageBreak/>
              <w:t xml:space="preserve"> 3. Игра «Я - спор</w:t>
            </w:r>
            <w:r w:rsidRPr="00A470AE">
              <w:rPr>
                <w:rFonts w:ascii="Times New Roman" w:hAnsi="Times New Roman"/>
              </w:rPr>
              <w:t>т</w:t>
            </w:r>
            <w:r w:rsidRPr="00A470AE">
              <w:rPr>
                <w:rFonts w:ascii="Times New Roman" w:hAnsi="Times New Roman"/>
              </w:rPr>
              <w:t>смен»</w:t>
            </w:r>
          </w:p>
          <w:p w:rsidR="00A470AE" w:rsidRPr="00A470AE" w:rsidRDefault="00A470AE" w:rsidP="00A470AE">
            <w:pPr>
              <w:pStyle w:val="1a"/>
              <w:spacing w:before="0" w:beforeAutospacing="0" w:after="0" w:afterAutospacing="0" w:line="240" w:lineRule="auto"/>
              <w:jc w:val="both"/>
            </w:pPr>
            <w:r w:rsidRPr="00A470AE">
              <w:rPr>
                <w:rFonts w:ascii="Times New Roman" w:hAnsi="Times New Roman"/>
              </w:rPr>
              <w:t xml:space="preserve"> 4. Игра «Сильные и ловкие»</w:t>
            </w:r>
          </w:p>
          <w:p w:rsidR="00A470AE" w:rsidRPr="00A470AE" w:rsidRDefault="00A470AE" w:rsidP="00A470AE">
            <w:pPr>
              <w:spacing w:after="0" w:line="240" w:lineRule="auto"/>
              <w:rPr>
                <w:sz w:val="24"/>
                <w:szCs w:val="24"/>
              </w:rPr>
            </w:pPr>
            <w:r w:rsidRPr="00A470AE">
              <w:rPr>
                <w:rFonts w:ascii="Times New Roman" w:hAnsi="Times New Roman"/>
                <w:sz w:val="24"/>
                <w:szCs w:val="24"/>
              </w:rPr>
              <w:t>5. Психомышечная тренировка «Я - сил</w:t>
            </w:r>
            <w:r w:rsidRPr="00A470AE">
              <w:rPr>
                <w:rFonts w:ascii="Times New Roman" w:hAnsi="Times New Roman"/>
                <w:sz w:val="24"/>
                <w:szCs w:val="24"/>
              </w:rPr>
              <w:t>ь</w:t>
            </w:r>
            <w:r w:rsidRPr="00A470AE">
              <w:rPr>
                <w:rFonts w:ascii="Times New Roman" w:hAnsi="Times New Roman"/>
                <w:sz w:val="24"/>
                <w:szCs w:val="24"/>
              </w:rPr>
              <w:t>ный!»</w:t>
            </w:r>
          </w:p>
          <w:p w:rsidR="00A470AE" w:rsidRPr="00A470AE" w:rsidRDefault="00A470AE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0A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</w:pPr>
            <w:r>
              <w:lastRenderedPageBreak/>
              <w:t>21.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18.02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«Праздник всех </w:t>
            </w:r>
          </w:p>
          <w:p w:rsidR="00A470AE" w:rsidRDefault="00A470A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мужчин»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ind w:firstLine="360"/>
              <w:contextualSpacing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детей с праздником День защи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ника Отечества; воспит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ние чувства уважения к старшим; формирование представлений о мужских качествах и профессиях. </w:t>
            </w:r>
            <w:r>
              <w:rPr>
                <w:rFonts w:ascii="Times New Roman" w:hAnsi="Times New Roman"/>
                <w:sz w:val="24"/>
                <w:szCs w:val="24"/>
              </w:rPr>
              <w:t>Развитие способности на основе зрительного и мыслительного анализа устанавливать закон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мерность в изображении.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эмоционального напр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A470AE" w:rsidRDefault="00A470AE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«Чего не хватает?»</w:t>
            </w:r>
          </w:p>
          <w:p w:rsidR="00A470AE" w:rsidRDefault="00A470AE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«Меткий стрелок»</w:t>
            </w:r>
          </w:p>
          <w:p w:rsidR="00A470AE" w:rsidRDefault="00A470AE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227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4.Игра «Кто занимается спортом?»</w:t>
            </w:r>
          </w:p>
          <w:p w:rsidR="00A470AE" w:rsidRDefault="00A470AE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227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5.Этюд «Солдатик на посту»</w:t>
            </w:r>
          </w:p>
        </w:tc>
      </w:tr>
      <w:tr w:rsidR="00A470A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</w:pPr>
            <w:r>
              <w:t>22.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25.02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«Опасные ситуации в жизни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бенка»</w:t>
            </w:r>
          </w:p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нав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ков безопасного повед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 дома, на улице, на игровой площадке, на 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доемах, на дороге.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мыслительных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цессов обобщения.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мышечного и эм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ционального напряжения.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>
            <w:pPr>
              <w:pStyle w:val="af1"/>
              <w:numPr>
                <w:ilvl w:val="0"/>
                <w:numId w:val="2"/>
              </w:numPr>
              <w:spacing w:after="0" w:line="240" w:lineRule="auto"/>
              <w:ind w:left="227" w:hanging="22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Беседа с ребенком об опасных ситуациях</w:t>
            </w:r>
          </w:p>
          <w:p w:rsidR="00A470AE" w:rsidRDefault="00A470AE">
            <w:pPr>
              <w:pStyle w:val="af1"/>
              <w:numPr>
                <w:ilvl w:val="0"/>
                <w:numId w:val="2"/>
              </w:numPr>
              <w:spacing w:after="0" w:line="240" w:lineRule="auto"/>
              <w:ind w:left="227" w:hanging="22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Игра «Найди и наз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ви опасные ситу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ции»</w:t>
            </w:r>
          </w:p>
          <w:p w:rsidR="00A470AE" w:rsidRDefault="00A470AE">
            <w:pPr>
              <w:pStyle w:val="af1"/>
              <w:spacing w:after="0" w:line="240" w:lineRule="auto"/>
              <w:ind w:left="360" w:hanging="72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    4.Игра «Да-нет»</w:t>
            </w:r>
          </w:p>
          <w:p w:rsidR="00A470AE" w:rsidRDefault="00A470AE">
            <w:pPr>
              <w:pStyle w:val="af1"/>
              <w:spacing w:after="0" w:line="240" w:lineRule="auto"/>
              <w:ind w:left="6" w:hanging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    5.Этюд «Я – хор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ший»</w:t>
            </w:r>
          </w:p>
        </w:tc>
      </w:tr>
      <w:tr w:rsidR="00A470AE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A470A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04.03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«Мамин день»</w:t>
            </w:r>
          </w:p>
          <w:p w:rsidR="00A470AE" w:rsidRDefault="00A470AE">
            <w:pPr>
              <w:jc w:val="center"/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у детей 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рого отношения и любви к своей маме. Воспитание любови к маме, желание порадовать ее.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Развитие способности к анализу и самоанализу.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мышечного напряжения, развитие тонкой мотор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 рук.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Игра «Весна - кра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на»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«Поможем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ме»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  Этюд «Подарок»</w:t>
            </w:r>
          </w:p>
        </w:tc>
      </w:tr>
      <w:tr w:rsidR="00A470A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11.03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«Народная игрушка»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знаний о народном творчестве на примере народных игр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шек</w:t>
            </w:r>
            <w:r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  <w:shd w:val="clear" w:color="auto" w:fill="FFFFFF"/>
              </w:rPr>
              <w:t>: матрёшка, неваля</w:t>
            </w:r>
            <w:r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  <w:shd w:val="clear" w:color="auto" w:fill="FFFFFF"/>
              </w:rPr>
              <w:t>ш</w:t>
            </w:r>
            <w:r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  <w:shd w:val="clear" w:color="auto" w:fill="FFFFFF"/>
              </w:rPr>
              <w:t>ка.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Воспитывать любовь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интерес к народной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рушке. </w:t>
            </w:r>
            <w:r>
              <w:rPr>
                <w:rFonts w:ascii="Times New Roman" w:hAnsi="Times New Roman"/>
                <w:sz w:val="24"/>
                <w:szCs w:val="24"/>
              </w:rPr>
              <w:t>Развитие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странственных предста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лений (вверху, внизу, впереди, сзади).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1.Беседа с ребенком о народных игрушках</w:t>
            </w:r>
          </w:p>
          <w:p w:rsidR="00A470AE" w:rsidRDefault="00A470AE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Игра «Разрезные картинки: неваляшка и матрешка»</w:t>
            </w:r>
          </w:p>
          <w:p w:rsidR="00A470AE" w:rsidRDefault="00A470AE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3.Игра «Прятки с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рушками»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Этюд «Неваляшка»</w:t>
            </w:r>
          </w:p>
        </w:tc>
      </w:tr>
      <w:tr w:rsidR="00A470A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18.03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«Весна-красна идет»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ind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 о времени года «Весна» и ее признаках, формир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бережного отнош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к птицам. Развитие пространственных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(впереди, сз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ди, вверху, внизу).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мышечного и эм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ционального напряжения.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</w:t>
            </w:r>
          </w:p>
          <w:p w:rsidR="00A470AE" w:rsidRDefault="00A470AE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Подвижная игра «Птицы прилетели»</w:t>
            </w:r>
          </w:p>
          <w:p w:rsidR="00A470AE" w:rsidRDefault="00A470AE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«Найди птицу»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4.Этюд «Птичка»</w:t>
            </w:r>
          </w:p>
        </w:tc>
      </w:tr>
      <w:tr w:rsidR="00A470A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25.03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«Неделя</w:t>
            </w:r>
          </w:p>
          <w:p w:rsidR="00A470AE" w:rsidRDefault="00A47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театра»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лений о театре, правилах поведения. Развитие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странственных предста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лений (впереди, сзади, вверху, низу).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мышечного и 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нального напряжения.</w:t>
            </w:r>
          </w:p>
          <w:p w:rsidR="00A470AE" w:rsidRDefault="00A470AE">
            <w:pPr>
              <w:ind w:firstLine="1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1.Беседа  по картинке «Театр»</w:t>
            </w:r>
          </w:p>
          <w:p w:rsidR="00A470AE" w:rsidRDefault="00A470AE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Игра «Угадай ска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ку»</w:t>
            </w:r>
          </w:p>
          <w:p w:rsidR="00A470AE" w:rsidRDefault="00A470AE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«Игра «Где, кто спрятался»</w:t>
            </w:r>
          </w:p>
          <w:p w:rsidR="00A470AE" w:rsidRDefault="00A470AE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4..Пальчиковый театр «Колобок»</w:t>
            </w:r>
          </w:p>
          <w:p w:rsidR="00A470AE" w:rsidRDefault="00A470AE">
            <w:pPr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5.Этюд «Лиса и заяц»</w:t>
            </w:r>
          </w:p>
        </w:tc>
      </w:tr>
      <w:tr w:rsidR="00A470A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01.04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Pr="00170263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263">
              <w:rPr>
                <w:rFonts w:ascii="Times New Roman" w:hAnsi="Times New Roman"/>
                <w:sz w:val="24"/>
                <w:szCs w:val="24"/>
              </w:rPr>
              <w:t>«Животные и птицы весной»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52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29"/>
              <w:gridCol w:w="2685"/>
            </w:tblGrid>
            <w:tr w:rsidR="00A470AE" w:rsidRPr="00170263" w:rsidTr="00170263">
              <w:tc>
                <w:tcPr>
                  <w:tcW w:w="2529" w:type="dxa"/>
                  <w:tcBorders>
                    <w:right w:val="nil"/>
                  </w:tcBorders>
                  <w:hideMark/>
                </w:tcPr>
                <w:p w:rsidR="00A470AE" w:rsidRPr="00170263" w:rsidRDefault="00A470AE">
                  <w:pPr>
                    <w:spacing w:before="100" w:beforeAutospacing="1" w:after="100" w:afterAutospacing="1" w:line="254" w:lineRule="auto"/>
                    <w:contextualSpacing/>
                    <w:jc w:val="both"/>
                    <w:rPr>
                      <w:rFonts w:ascii="Times New Roman" w:eastAsia="等线" w:hAnsi="Times New Roman"/>
                      <w:sz w:val="24"/>
                      <w:szCs w:val="24"/>
                    </w:rPr>
                  </w:pPr>
                  <w:r w:rsidRPr="00170263">
                    <w:rPr>
                      <w:rFonts w:ascii="Times New Roman" w:hAnsi="Times New Roman"/>
                    </w:rPr>
                    <w:t>Формировать</w:t>
                  </w:r>
                  <w:r w:rsidRPr="00170263">
                    <w:rPr>
                      <w:rFonts w:ascii="Times New Roman" w:hAnsi="Times New Roman"/>
                      <w:bCs/>
                    </w:rPr>
                    <w:t xml:space="preserve"> представл</w:t>
                  </w:r>
                  <w:r w:rsidRPr="00170263">
                    <w:rPr>
                      <w:rFonts w:ascii="Times New Roman" w:hAnsi="Times New Roman"/>
                      <w:bCs/>
                    </w:rPr>
                    <w:t>е</w:t>
                  </w:r>
                  <w:r w:rsidRPr="00170263">
                    <w:rPr>
                      <w:rFonts w:ascii="Times New Roman" w:hAnsi="Times New Roman"/>
                      <w:bCs/>
                    </w:rPr>
                    <w:t>ние детей о диких живо</w:t>
                  </w:r>
                  <w:r w:rsidRPr="00170263">
                    <w:rPr>
                      <w:rFonts w:ascii="Times New Roman" w:hAnsi="Times New Roman"/>
                      <w:bCs/>
                    </w:rPr>
                    <w:t>т</w:t>
                  </w:r>
                  <w:r w:rsidRPr="00170263">
                    <w:rPr>
                      <w:rFonts w:ascii="Times New Roman" w:hAnsi="Times New Roman"/>
                      <w:bCs/>
                    </w:rPr>
                    <w:t xml:space="preserve">ных (медведь, лиса, белка, еж и др.). </w:t>
                  </w:r>
                  <w:r w:rsidRPr="00170263">
                    <w:rPr>
                      <w:rFonts w:ascii="Times New Roman" w:hAnsi="Times New Roman"/>
                    </w:rPr>
                    <w:t>Развитие пр</w:t>
                  </w:r>
                  <w:r w:rsidRPr="00170263">
                    <w:rPr>
                      <w:rFonts w:ascii="Times New Roman" w:hAnsi="Times New Roman"/>
                    </w:rPr>
                    <w:t>о</w:t>
                  </w:r>
                  <w:r w:rsidRPr="00170263">
                    <w:rPr>
                      <w:rFonts w:ascii="Times New Roman" w:hAnsi="Times New Roman"/>
                    </w:rPr>
                    <w:t>странственных предста</w:t>
                  </w:r>
                  <w:r w:rsidRPr="00170263">
                    <w:rPr>
                      <w:rFonts w:ascii="Times New Roman" w:hAnsi="Times New Roman"/>
                    </w:rPr>
                    <w:t>в</w:t>
                  </w:r>
                  <w:r w:rsidRPr="00170263">
                    <w:rPr>
                      <w:rFonts w:ascii="Times New Roman" w:hAnsi="Times New Roman"/>
                    </w:rPr>
                    <w:t>лений (впереди, сзади, вверху, внизу). Снятие мышечного и эмоци</w:t>
                  </w:r>
                  <w:r w:rsidRPr="00170263">
                    <w:rPr>
                      <w:rFonts w:ascii="Times New Roman" w:hAnsi="Times New Roman"/>
                    </w:rPr>
                    <w:t>о</w:t>
                  </w:r>
                  <w:r w:rsidRPr="00170263">
                    <w:rPr>
                      <w:rFonts w:ascii="Times New Roman" w:hAnsi="Times New Roman"/>
                    </w:rPr>
                    <w:t>нального напряжения.</w:t>
                  </w:r>
                </w:p>
              </w:tc>
              <w:tc>
                <w:tcPr>
                  <w:tcW w:w="2685" w:type="dxa"/>
                  <w:hideMark/>
                </w:tcPr>
                <w:p w:rsidR="00A470AE" w:rsidRPr="00170263" w:rsidRDefault="00A470AE">
                  <w:pPr>
                    <w:pStyle w:val="1a"/>
                    <w:jc w:val="both"/>
                    <w:rPr>
                      <w:rFonts w:ascii="Times New Roman" w:hAnsi="Times New Roman"/>
                    </w:rPr>
                  </w:pPr>
                  <w:r w:rsidRPr="00170263">
                    <w:rPr>
                      <w:rFonts w:ascii="Times New Roman" w:hAnsi="Times New Roman"/>
                    </w:rPr>
                    <w:t>.</w:t>
                  </w:r>
                </w:p>
                <w:p w:rsidR="00A470AE" w:rsidRPr="00170263" w:rsidRDefault="00A470AE">
                  <w:pPr>
                    <w:pStyle w:val="1a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A470AE" w:rsidRPr="00170263" w:rsidRDefault="00A470A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 w:rsidP="00170263">
            <w:pPr>
              <w:pStyle w:val="1a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Массаж шариком су-джок.</w:t>
            </w:r>
          </w:p>
          <w:p w:rsidR="00A470AE" w:rsidRDefault="00A470AE" w:rsidP="00170263">
            <w:pPr>
              <w:pStyle w:val="1a"/>
              <w:jc w:val="both"/>
            </w:pPr>
            <w:r>
              <w:rPr>
                <w:rFonts w:ascii="Times New Roman" w:hAnsi="Times New Roman"/>
              </w:rPr>
              <w:t>2. Игра «Уши, лапы, хвосты»</w:t>
            </w:r>
          </w:p>
          <w:p w:rsidR="00A470AE" w:rsidRDefault="00A470AE" w:rsidP="00170263">
            <w:pPr>
              <w:pStyle w:val="1a"/>
              <w:jc w:val="both"/>
            </w:pPr>
            <w:r>
              <w:rPr>
                <w:rFonts w:ascii="Times New Roman" w:hAnsi="Times New Roman"/>
              </w:rPr>
              <w:t>3. Игра «Найди живо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ное»</w:t>
            </w:r>
          </w:p>
          <w:p w:rsidR="00A470AE" w:rsidRDefault="00A470AE" w:rsidP="00170263">
            <w:r>
              <w:rPr>
                <w:rFonts w:ascii="Times New Roman" w:hAnsi="Times New Roman"/>
              </w:rPr>
              <w:t>4. Этюд «Лиса и заяц»</w:t>
            </w:r>
          </w:p>
          <w:p w:rsidR="00A470AE" w:rsidRDefault="00A470AE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0A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08.04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«Неделя здоровья»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знаний о здоровом образе жизни, о пользе физических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 и спорта в жи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ни человека. Развитие пространственных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(впереди, сз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ди, вверху, внизу). Сн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тие мышечного и эм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ционального напряжения.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Расматривание и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люстраций на тему «Занятия спортом»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Игра «Мы - спор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смены»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«Где, что нах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дится»</w:t>
            </w:r>
          </w:p>
          <w:p w:rsidR="00A470AE" w:rsidRDefault="00A470AE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4.Этюд «Я-здоровый!»</w:t>
            </w:r>
          </w:p>
        </w:tc>
      </w:tr>
      <w:tr w:rsidR="00A470AE">
        <w:trPr>
          <w:trHeight w:val="11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15.04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Весна»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ind w:left="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умений устанавливать просте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шие связи между усл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виями наступающего 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сеннего времени года и поведением животных, состоянием растительн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сти. </w:t>
            </w:r>
            <w:r>
              <w:rPr>
                <w:rFonts w:ascii="Times New Roman" w:hAnsi="Times New Roman"/>
                <w:sz w:val="24"/>
                <w:szCs w:val="24"/>
              </w:rPr>
              <w:t>Тренировка зрител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анализаторов,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внимания, быстроты реакции.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и эмоционального напряжения.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«Бабочки и цв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ты»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«Какое насек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мое улетело?»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5.Этюд «Стрекоза и б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бочка»</w:t>
            </w:r>
          </w:p>
        </w:tc>
      </w:tr>
      <w:tr w:rsidR="00A470AE">
        <w:trPr>
          <w:trHeight w:val="11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22.04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«Профе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сии нашего края»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 зн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ний детей о профессиях, орудиях труда. </w:t>
            </w:r>
            <w:r>
              <w:rPr>
                <w:rFonts w:ascii="Times New Roman" w:hAnsi="Times New Roman"/>
                <w:sz w:val="24"/>
                <w:szCs w:val="24"/>
              </w:rPr>
              <w:t>Закрепл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знаний о профессиях труда. Развитие мысл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тельных процессов.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мышечного и эм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ционального напряжения.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A470AE" w:rsidRDefault="00A470AE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2.Игра «Профессия» </w:t>
            </w:r>
          </w:p>
          <w:p w:rsidR="00A470AE" w:rsidRDefault="00A470AE">
            <w:pPr>
              <w:pStyle w:val="af1"/>
              <w:spacing w:after="0" w:line="240" w:lineRule="auto"/>
              <w:ind w:left="8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3.Игра «Чей предмет?»</w:t>
            </w:r>
          </w:p>
          <w:p w:rsidR="00A470AE" w:rsidRDefault="00A470AE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Этюд «Испеку п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рожок»</w:t>
            </w:r>
          </w:p>
        </w:tc>
      </w:tr>
      <w:tr w:rsidR="00A470AE">
        <w:trPr>
          <w:trHeight w:val="20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  <w:rPr>
                <w:color w:val="404040" w:themeColor="text1" w:themeTint="BF"/>
              </w:rPr>
            </w:pPr>
            <w:bookmarkStart w:id="3" w:name="_GoBack"/>
            <w:r>
              <w:rPr>
                <w:rFonts w:ascii="Times New Roman" w:hAnsi="Times New Roman"/>
                <w:iCs/>
                <w:color w:val="404040" w:themeColor="text1" w:themeTint="BF"/>
                <w:sz w:val="24"/>
                <w:szCs w:val="24"/>
              </w:rPr>
              <w:t>31.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/>
                <w:iCs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404040" w:themeColor="text1" w:themeTint="BF"/>
                <w:sz w:val="24"/>
                <w:szCs w:val="24"/>
              </w:rPr>
              <w:t>29.04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Pr="00D92E92" w:rsidRDefault="00A470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E92">
              <w:rPr>
                <w:rFonts w:ascii="Times New Roman" w:hAnsi="Times New Roman"/>
                <w:sz w:val="24"/>
                <w:szCs w:val="24"/>
              </w:rPr>
              <w:t>«Транспорт»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Pr="00D92E92" w:rsidRDefault="00A470AE">
            <w:pPr>
              <w:pStyle w:val="af1"/>
              <w:spacing w:after="0" w:line="240" w:lineRule="auto"/>
              <w:ind w:left="141" w:firstLine="219"/>
              <w:jc w:val="both"/>
            </w:pPr>
            <w:r w:rsidRPr="00D92E92">
              <w:rPr>
                <w:rFonts w:ascii="Times New Roman" w:hAnsi="Times New Roman"/>
                <w:sz w:val="24"/>
                <w:szCs w:val="24"/>
              </w:rPr>
              <w:t>Формирование знаний о грузовой машине, ле</w:t>
            </w:r>
            <w:r w:rsidRPr="00D92E92">
              <w:rPr>
                <w:rFonts w:ascii="Times New Roman" w:hAnsi="Times New Roman"/>
                <w:sz w:val="24"/>
                <w:szCs w:val="24"/>
              </w:rPr>
              <w:t>г</w:t>
            </w:r>
            <w:r w:rsidRPr="00D92E92">
              <w:rPr>
                <w:rFonts w:ascii="Times New Roman" w:hAnsi="Times New Roman"/>
                <w:sz w:val="24"/>
                <w:szCs w:val="24"/>
              </w:rPr>
              <w:t>ковой машине, автобусе.</w:t>
            </w:r>
          </w:p>
          <w:p w:rsidR="00A470AE" w:rsidRPr="00D92E92" w:rsidRDefault="00A470AE">
            <w:pPr>
              <w:ind w:left="141" w:firstLine="219"/>
              <w:contextualSpacing/>
              <w:jc w:val="both"/>
            </w:pPr>
            <w:r w:rsidRPr="00D92E92">
              <w:rPr>
                <w:rFonts w:ascii="Times New Roman" w:hAnsi="Times New Roman"/>
                <w:sz w:val="24"/>
                <w:szCs w:val="24"/>
              </w:rPr>
              <w:t>Развитие зрительной памяти, развитие объема кратковременной слух</w:t>
            </w:r>
            <w:r w:rsidRPr="00D92E92">
              <w:rPr>
                <w:rFonts w:ascii="Times New Roman" w:hAnsi="Times New Roman"/>
                <w:sz w:val="24"/>
                <w:szCs w:val="24"/>
              </w:rPr>
              <w:t>о</w:t>
            </w:r>
            <w:r w:rsidRPr="00D92E92">
              <w:rPr>
                <w:rFonts w:ascii="Times New Roman" w:hAnsi="Times New Roman"/>
                <w:sz w:val="24"/>
                <w:szCs w:val="24"/>
              </w:rPr>
              <w:t>вой памяти. Снятие мышечного напряжения, развитие тонкой мот</w:t>
            </w:r>
            <w:r w:rsidRPr="00D92E92">
              <w:rPr>
                <w:rFonts w:ascii="Times New Roman" w:hAnsi="Times New Roman"/>
                <w:sz w:val="24"/>
                <w:szCs w:val="24"/>
              </w:rPr>
              <w:t>о</w:t>
            </w:r>
            <w:r w:rsidRPr="00D92E92">
              <w:rPr>
                <w:rFonts w:ascii="Times New Roman" w:hAnsi="Times New Roman"/>
                <w:sz w:val="24"/>
                <w:szCs w:val="24"/>
              </w:rPr>
              <w:t>рики рук.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Pr="00D92E92" w:rsidRDefault="00A470AE">
            <w:pPr>
              <w:pStyle w:val="af1"/>
              <w:spacing w:after="0" w:line="240" w:lineRule="auto"/>
              <w:ind w:left="85"/>
            </w:pPr>
            <w:r w:rsidRPr="00D92E92">
              <w:rPr>
                <w:rFonts w:ascii="Times New Roman" w:hAnsi="Times New Roman"/>
                <w:sz w:val="24"/>
                <w:szCs w:val="24"/>
              </w:rPr>
              <w:t>1.Игра «Мы едем-едем…»</w:t>
            </w:r>
          </w:p>
          <w:p w:rsidR="00A470AE" w:rsidRPr="00D92E92" w:rsidRDefault="00A470AE">
            <w:pPr>
              <w:pStyle w:val="af1"/>
              <w:spacing w:after="0" w:line="240" w:lineRule="auto"/>
              <w:ind w:left="85"/>
            </w:pPr>
            <w:r w:rsidRPr="00D92E92">
              <w:rPr>
                <w:rFonts w:ascii="Times New Roman" w:hAnsi="Times New Roman"/>
                <w:sz w:val="24"/>
                <w:szCs w:val="24"/>
              </w:rPr>
              <w:t>2.Практическое у</w:t>
            </w:r>
            <w:r w:rsidRPr="00D92E92">
              <w:rPr>
                <w:rFonts w:ascii="Times New Roman" w:hAnsi="Times New Roman"/>
                <w:sz w:val="24"/>
                <w:szCs w:val="24"/>
              </w:rPr>
              <w:t>п</w:t>
            </w:r>
            <w:r w:rsidRPr="00D92E92">
              <w:rPr>
                <w:rFonts w:ascii="Times New Roman" w:hAnsi="Times New Roman"/>
                <w:sz w:val="24"/>
                <w:szCs w:val="24"/>
              </w:rPr>
              <w:t>ражнение «Ремонт транспорта»</w:t>
            </w:r>
          </w:p>
          <w:p w:rsidR="00A470AE" w:rsidRPr="00D92E92" w:rsidRDefault="00A470AE">
            <w:pPr>
              <w:pStyle w:val="af1"/>
              <w:spacing w:after="0" w:line="240" w:lineRule="auto"/>
              <w:ind w:left="85"/>
            </w:pPr>
            <w:r w:rsidRPr="00D92E92">
              <w:rPr>
                <w:rFonts w:ascii="Times New Roman" w:hAnsi="Times New Roman"/>
                <w:sz w:val="24"/>
                <w:szCs w:val="24"/>
              </w:rPr>
              <w:t>3.Пальчиковая гимн</w:t>
            </w:r>
            <w:r w:rsidRPr="00D92E92">
              <w:rPr>
                <w:rFonts w:ascii="Times New Roman" w:hAnsi="Times New Roman"/>
                <w:sz w:val="24"/>
                <w:szCs w:val="24"/>
              </w:rPr>
              <w:t>а</w:t>
            </w:r>
            <w:r w:rsidRPr="00D92E92">
              <w:rPr>
                <w:rFonts w:ascii="Times New Roman" w:hAnsi="Times New Roman"/>
                <w:sz w:val="24"/>
                <w:szCs w:val="24"/>
              </w:rPr>
              <w:t>стика «Велосипед»</w:t>
            </w:r>
          </w:p>
          <w:p w:rsidR="00A470AE" w:rsidRPr="00D92E92" w:rsidRDefault="00A470AE">
            <w:pPr>
              <w:pStyle w:val="af1"/>
              <w:spacing w:after="0" w:line="240" w:lineRule="auto"/>
              <w:ind w:left="85"/>
              <w:rPr>
                <w:rFonts w:ascii="Times New Roman" w:hAnsi="Times New Roman"/>
                <w:sz w:val="24"/>
                <w:szCs w:val="24"/>
              </w:rPr>
            </w:pPr>
            <w:r w:rsidRPr="00D92E92">
              <w:rPr>
                <w:rFonts w:ascii="Times New Roman" w:hAnsi="Times New Roman"/>
                <w:sz w:val="24"/>
                <w:szCs w:val="24"/>
              </w:rPr>
              <w:t>4.Этюд « Самолет»</w:t>
            </w:r>
          </w:p>
        </w:tc>
      </w:tr>
      <w:bookmarkEnd w:id="3"/>
      <w:tr w:rsidR="00A470AE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pStyle w:val="af1"/>
              <w:spacing w:after="0" w:line="240" w:lineRule="auto"/>
              <w:ind w:left="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A470A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</w:pPr>
            <w:r>
              <w:t>32..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 w:rsidP="00D92E9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«Моя </w:t>
            </w:r>
          </w:p>
          <w:p w:rsidR="00A470AE" w:rsidRDefault="00A470A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семья»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знаний о семье, доброго отнош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и любви к членм св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ей семьи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Развитие вн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мания, наблюдательн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сти, быстроты реакции. Развитие мышления.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мышечного напряж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ния, развитие тонкой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торики рук.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>
            <w:pPr>
              <w:pStyle w:val="af1"/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1.Массаж шариком су-джок.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Игра «Моя семья»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Игра «День рожд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Этюд «Подарок»</w:t>
            </w:r>
          </w:p>
        </w:tc>
      </w:tr>
      <w:tr w:rsidR="00A470A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 w:rsidP="00D92E9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13.05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«Моя без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пасность»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ind w:left="17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 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 о безопасном пов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дении в быту. Развитие зрительной памяти, мышления.</w:t>
            </w:r>
          </w:p>
          <w:p w:rsidR="00A470AE" w:rsidRDefault="00A470AE">
            <w:pPr>
              <w:ind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Тренировка зрител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анализаторов,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внимания, быстроты реакции.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напряжения, разв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тонкой моторики рук.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>
            <w:pPr>
              <w:spacing w:after="0" w:line="240" w:lineRule="auto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Беседа по картинке «Правила безопасности дома»</w:t>
            </w:r>
          </w:p>
          <w:p w:rsidR="00A470AE" w:rsidRDefault="00A470AE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Игра «Найди 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предметы дома» </w:t>
            </w:r>
          </w:p>
          <w:p w:rsidR="00A470AE" w:rsidRDefault="00A470AE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Игра «Где, что 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дится»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Этюд «После дождя»</w:t>
            </w:r>
          </w:p>
        </w:tc>
      </w:tr>
      <w:tr w:rsidR="00A470A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 w:rsidP="00D92E92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20.05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0AE" w:rsidRDefault="00A470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«Здравствуй, лето. Нас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комые»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AE" w:rsidRDefault="00A470AE">
            <w:pPr>
              <w:ind w:left="17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о характе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ных признаках лета. Развитие зрительной памяти, мышления.</w:t>
            </w:r>
          </w:p>
          <w:p w:rsidR="00A470AE" w:rsidRDefault="00A470AE">
            <w:pPr>
              <w:ind w:firstLine="36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зрител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анализаторов,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внимания, быстроты реакции.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напряжения, разв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тонкой моторики рук.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AE" w:rsidRDefault="00A470A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1.Игра «Бабочки и цв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ты»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«Разрезные ка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тинки: цветы»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3.Упражнение «Летает - не летает»</w:t>
            </w:r>
          </w:p>
          <w:p w:rsidR="00A470AE" w:rsidRDefault="00A470AE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5.Этюд «Стрекоза и б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бочка»</w:t>
            </w:r>
          </w:p>
        </w:tc>
      </w:tr>
      <w:tr w:rsidR="00CD3F4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F41" w:rsidRDefault="00CD3F41" w:rsidP="00CD3F41">
            <w:pPr>
              <w:autoSpaceDE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F41" w:rsidRDefault="00CD3F41" w:rsidP="005C4F8E">
            <w:pPr>
              <w:autoSpaceDE w:val="0"/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27.05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F41" w:rsidRDefault="00CD3F41" w:rsidP="005C4F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F41" w:rsidRDefault="00CD3F41" w:rsidP="005C4F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«Здравствуй, лето. Нас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комые»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F41" w:rsidRDefault="00CD3F41" w:rsidP="005C4F8E">
            <w:pPr>
              <w:ind w:left="176" w:firstLine="184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 о характе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ных признаках лета. Развитие зрительной памяти, мышления.</w:t>
            </w:r>
          </w:p>
          <w:p w:rsidR="00CD3F41" w:rsidRDefault="00CD3F41" w:rsidP="005C4F8E">
            <w:pPr>
              <w:ind w:firstLine="36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зрител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анализаторов,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внимания, быстроты реакции.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Снятие мыше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напряжения, разв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тие тонкой моторики рук.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3F41" w:rsidRDefault="00CD3F41" w:rsidP="005C4F8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1.Игра «Бабочки и цв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ты»</w:t>
            </w:r>
          </w:p>
          <w:p w:rsidR="00CD3F41" w:rsidRDefault="00CD3F41" w:rsidP="005C4F8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2.Игра «Разрезные ка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тинки: цветы»</w:t>
            </w:r>
          </w:p>
          <w:p w:rsidR="00CD3F41" w:rsidRDefault="00CD3F41" w:rsidP="005C4F8E">
            <w:pPr>
              <w:pStyle w:val="af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3.Упражнение «Летает - не летает»</w:t>
            </w:r>
          </w:p>
          <w:p w:rsidR="00CD3F41" w:rsidRDefault="00CD3F41" w:rsidP="005C4F8E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5.Этюд «Стрекоза и б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бочка»</w:t>
            </w:r>
          </w:p>
        </w:tc>
      </w:tr>
    </w:tbl>
    <w:p w:rsidR="00E61BFE" w:rsidRDefault="00657F79">
      <w:pPr>
        <w:spacing w:after="0" w:line="240" w:lineRule="auto"/>
        <w:ind w:firstLine="1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Список литературы</w:t>
      </w:r>
    </w:p>
    <w:p w:rsidR="00E61BFE" w:rsidRDefault="00657F79">
      <w:pPr>
        <w:numPr>
          <w:ilvl w:val="0"/>
          <w:numId w:val="3"/>
        </w:numPr>
        <w:tabs>
          <w:tab w:val="clear" w:pos="708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Куражева Н.Ю. Программа психолого-педагогических занятий для дошкольников 3-4 лет.- СПб.: Речь,2014.- 208 с.</w:t>
      </w:r>
    </w:p>
    <w:p w:rsidR="00E61BFE" w:rsidRDefault="00657F7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2.Плаксина Л.И. Развитие зрительного восприятия у детей с нарушением зрения: учеб.-методич. пособие для педагога-дефектолога / Л.И. Плаксина. – М.: Владос, 2008. – 87 с. </w:t>
      </w:r>
    </w:p>
    <w:p w:rsidR="00E61BFE" w:rsidRDefault="00657F7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3.Подколзина, Е.Н. Некоторые особенности коррекционного обучения детей с наруш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нием зрения / Е.Н. Подколзина // Дефектология. – 2001. – № 2. – С. 84-88. </w:t>
      </w:r>
    </w:p>
    <w:p w:rsidR="00E61BFE" w:rsidRDefault="00657F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4.Соколова Ю. Развиваем внимание, память, мышление у дошкольников.-М.: Изд-во Эксмо,  2008.  5.Степанова О.А. Подготовка детей к школе: Развивающие игры и упра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нения.- М.: ТЦ Сфера, 2008</w:t>
      </w:r>
    </w:p>
    <w:sectPr w:rsidR="00E61BFE" w:rsidSect="00E61BFE">
      <w:foot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CB9" w:rsidRDefault="00DE5CB9">
      <w:pPr>
        <w:spacing w:line="240" w:lineRule="auto"/>
      </w:pPr>
      <w:r>
        <w:separator/>
      </w:r>
    </w:p>
  </w:endnote>
  <w:endnote w:type="continuationSeparator" w:id="0">
    <w:p w:rsidR="00DE5CB9" w:rsidRDefault="00DE5C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等线">
    <w:altName w:val="Arial Unicode MS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198"/>
      <w:docPartObj>
        <w:docPartGallery w:val="AutoText"/>
      </w:docPartObj>
    </w:sdtPr>
    <w:sdtContent>
      <w:p w:rsidR="00E61BFE" w:rsidRDefault="00953241">
        <w:pPr>
          <w:pStyle w:val="ad"/>
          <w:jc w:val="center"/>
        </w:pPr>
        <w:r>
          <w:fldChar w:fldCharType="begin"/>
        </w:r>
        <w:r w:rsidR="00657F79">
          <w:instrText xml:space="preserve"> PAGE   \* MERGEFORMAT </w:instrText>
        </w:r>
        <w:r>
          <w:fldChar w:fldCharType="separate"/>
        </w:r>
        <w:r w:rsidR="00127DFE">
          <w:rPr>
            <w:noProof/>
          </w:rPr>
          <w:t>12</w:t>
        </w:r>
        <w:r>
          <w:fldChar w:fldCharType="end"/>
        </w:r>
      </w:p>
    </w:sdtContent>
  </w:sdt>
  <w:p w:rsidR="00E61BFE" w:rsidRDefault="00E61BF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CB9" w:rsidRDefault="00DE5CB9">
      <w:pPr>
        <w:spacing w:after="0"/>
      </w:pPr>
      <w:r>
        <w:separator/>
      </w:r>
    </w:p>
  </w:footnote>
  <w:footnote w:type="continuationSeparator" w:id="0">
    <w:p w:rsidR="00DE5CB9" w:rsidRDefault="00DE5CB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left" w:pos="708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left" w:pos="708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C62"/>
    <w:rsid w:val="000017A7"/>
    <w:rsid w:val="00006010"/>
    <w:rsid w:val="000163DB"/>
    <w:rsid w:val="0003661B"/>
    <w:rsid w:val="0004014F"/>
    <w:rsid w:val="00052A14"/>
    <w:rsid w:val="00052F1E"/>
    <w:rsid w:val="00061A20"/>
    <w:rsid w:val="000853D5"/>
    <w:rsid w:val="00093689"/>
    <w:rsid w:val="0009681E"/>
    <w:rsid w:val="000F5F33"/>
    <w:rsid w:val="00114EC6"/>
    <w:rsid w:val="00127DFE"/>
    <w:rsid w:val="00136B19"/>
    <w:rsid w:val="00140087"/>
    <w:rsid w:val="00142554"/>
    <w:rsid w:val="00170263"/>
    <w:rsid w:val="00181E8F"/>
    <w:rsid w:val="00185C82"/>
    <w:rsid w:val="00193890"/>
    <w:rsid w:val="001B2B8A"/>
    <w:rsid w:val="001D60BB"/>
    <w:rsid w:val="002033A8"/>
    <w:rsid w:val="00276BD5"/>
    <w:rsid w:val="00284ECE"/>
    <w:rsid w:val="00303237"/>
    <w:rsid w:val="003108D1"/>
    <w:rsid w:val="003147C5"/>
    <w:rsid w:val="00326C19"/>
    <w:rsid w:val="003343DC"/>
    <w:rsid w:val="003361E8"/>
    <w:rsid w:val="00345ACA"/>
    <w:rsid w:val="003650A8"/>
    <w:rsid w:val="00365AD4"/>
    <w:rsid w:val="00371DFB"/>
    <w:rsid w:val="003720E8"/>
    <w:rsid w:val="00384516"/>
    <w:rsid w:val="0038506F"/>
    <w:rsid w:val="003919C6"/>
    <w:rsid w:val="0039461C"/>
    <w:rsid w:val="003A2D50"/>
    <w:rsid w:val="003A40C9"/>
    <w:rsid w:val="003C5464"/>
    <w:rsid w:val="00405B57"/>
    <w:rsid w:val="00420395"/>
    <w:rsid w:val="00464B9C"/>
    <w:rsid w:val="00465707"/>
    <w:rsid w:val="00475200"/>
    <w:rsid w:val="004B05FC"/>
    <w:rsid w:val="004F1C19"/>
    <w:rsid w:val="00512D4C"/>
    <w:rsid w:val="0053473F"/>
    <w:rsid w:val="00537C62"/>
    <w:rsid w:val="005512B9"/>
    <w:rsid w:val="005633B5"/>
    <w:rsid w:val="00564841"/>
    <w:rsid w:val="005C179F"/>
    <w:rsid w:val="005E05E5"/>
    <w:rsid w:val="005F7884"/>
    <w:rsid w:val="00605E90"/>
    <w:rsid w:val="00607A49"/>
    <w:rsid w:val="00630A38"/>
    <w:rsid w:val="006354E6"/>
    <w:rsid w:val="00636E68"/>
    <w:rsid w:val="00642FC7"/>
    <w:rsid w:val="0065082E"/>
    <w:rsid w:val="00657F79"/>
    <w:rsid w:val="00664AFD"/>
    <w:rsid w:val="00691DE6"/>
    <w:rsid w:val="006961D5"/>
    <w:rsid w:val="00696349"/>
    <w:rsid w:val="006B202B"/>
    <w:rsid w:val="006D4C88"/>
    <w:rsid w:val="006F363B"/>
    <w:rsid w:val="00715867"/>
    <w:rsid w:val="00726322"/>
    <w:rsid w:val="00727FE2"/>
    <w:rsid w:val="00740A78"/>
    <w:rsid w:val="007D55DA"/>
    <w:rsid w:val="007F15BD"/>
    <w:rsid w:val="007F491F"/>
    <w:rsid w:val="00804B89"/>
    <w:rsid w:val="00810C8A"/>
    <w:rsid w:val="0081286F"/>
    <w:rsid w:val="008365E2"/>
    <w:rsid w:val="0085524D"/>
    <w:rsid w:val="008575B6"/>
    <w:rsid w:val="008663A3"/>
    <w:rsid w:val="008674AA"/>
    <w:rsid w:val="00867D6E"/>
    <w:rsid w:val="0087515C"/>
    <w:rsid w:val="00876D30"/>
    <w:rsid w:val="00893855"/>
    <w:rsid w:val="008A4DF1"/>
    <w:rsid w:val="008B49BD"/>
    <w:rsid w:val="008C4E3D"/>
    <w:rsid w:val="008E1EBD"/>
    <w:rsid w:val="008F183B"/>
    <w:rsid w:val="009031D4"/>
    <w:rsid w:val="00953241"/>
    <w:rsid w:val="0099413F"/>
    <w:rsid w:val="00A03BA1"/>
    <w:rsid w:val="00A124DB"/>
    <w:rsid w:val="00A14062"/>
    <w:rsid w:val="00A33108"/>
    <w:rsid w:val="00A41B7C"/>
    <w:rsid w:val="00A42247"/>
    <w:rsid w:val="00A470AE"/>
    <w:rsid w:val="00A62F40"/>
    <w:rsid w:val="00A91F28"/>
    <w:rsid w:val="00AF2EDD"/>
    <w:rsid w:val="00AF3BDC"/>
    <w:rsid w:val="00B019BF"/>
    <w:rsid w:val="00B250D4"/>
    <w:rsid w:val="00B456FA"/>
    <w:rsid w:val="00B60C90"/>
    <w:rsid w:val="00B64EDF"/>
    <w:rsid w:val="00B650AF"/>
    <w:rsid w:val="00B67B69"/>
    <w:rsid w:val="00B803AC"/>
    <w:rsid w:val="00B85F46"/>
    <w:rsid w:val="00B9788A"/>
    <w:rsid w:val="00BC3636"/>
    <w:rsid w:val="00BD4C8B"/>
    <w:rsid w:val="00BF545D"/>
    <w:rsid w:val="00C25581"/>
    <w:rsid w:val="00C670AE"/>
    <w:rsid w:val="00C71D47"/>
    <w:rsid w:val="00C763AA"/>
    <w:rsid w:val="00C83CC3"/>
    <w:rsid w:val="00CB4D0B"/>
    <w:rsid w:val="00CD31AA"/>
    <w:rsid w:val="00CD3F41"/>
    <w:rsid w:val="00CE1466"/>
    <w:rsid w:val="00CF3990"/>
    <w:rsid w:val="00D111FB"/>
    <w:rsid w:val="00D142F0"/>
    <w:rsid w:val="00D2549F"/>
    <w:rsid w:val="00D335D8"/>
    <w:rsid w:val="00D339ED"/>
    <w:rsid w:val="00D567EE"/>
    <w:rsid w:val="00D85C94"/>
    <w:rsid w:val="00D92E92"/>
    <w:rsid w:val="00DC6D2D"/>
    <w:rsid w:val="00DD4AB1"/>
    <w:rsid w:val="00DE5CB9"/>
    <w:rsid w:val="00E35299"/>
    <w:rsid w:val="00E4397D"/>
    <w:rsid w:val="00E57926"/>
    <w:rsid w:val="00E61BFE"/>
    <w:rsid w:val="00E82277"/>
    <w:rsid w:val="00E842A2"/>
    <w:rsid w:val="00ED2227"/>
    <w:rsid w:val="00F0587B"/>
    <w:rsid w:val="00F11432"/>
    <w:rsid w:val="00F43833"/>
    <w:rsid w:val="00F5728D"/>
    <w:rsid w:val="00F7037B"/>
    <w:rsid w:val="00F7151C"/>
    <w:rsid w:val="00F73B72"/>
    <w:rsid w:val="00F8337B"/>
    <w:rsid w:val="00F87592"/>
    <w:rsid w:val="00F905CB"/>
    <w:rsid w:val="00FA356A"/>
    <w:rsid w:val="00FA68F5"/>
    <w:rsid w:val="00FB49B0"/>
    <w:rsid w:val="00FC549B"/>
    <w:rsid w:val="4B386914"/>
    <w:rsid w:val="62134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semiHidden="0" w:uiPriority="0" w:unhideWhenUsed="0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Subtitle" w:semiHidden="0" w:uiPriority="11" w:unhideWhenUsed="0" w:qFormat="1"/>
    <w:lsdException w:name="Body Text Indent 2" w:semiHidden="0"/>
    <w:lsdException w:name="Hyperlink" w:semiHidden="0" w:unhideWhenUsed="0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unhideWhenUsed="0" w:qFormat="1"/>
    <w:lsdException w:name="Normal Table" w:qFormat="1"/>
    <w:lsdException w:name="Balloon Text" w:semiHidden="0" w:unhideWhenUsed="0"/>
    <w:lsdException w:name="Table Grid" w:semiHidden="0" w:uiPriority="3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FE"/>
    <w:pPr>
      <w:spacing w:after="160" w:line="256" w:lineRule="auto"/>
    </w:pPr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qFormat/>
    <w:rsid w:val="00E61BFE"/>
    <w:pPr>
      <w:keepNext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E61BFE"/>
    <w:pPr>
      <w:keepNext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E61BFE"/>
    <w:pPr>
      <w:keepNext/>
      <w:spacing w:after="0" w:line="240" w:lineRule="auto"/>
      <w:ind w:left="360" w:hanging="180"/>
      <w:outlineLvl w:val="2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E61BFE"/>
    <w:pPr>
      <w:keepNext/>
      <w:tabs>
        <w:tab w:val="left" w:pos="1215"/>
        <w:tab w:val="left" w:pos="6405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E61BFE"/>
    <w:pPr>
      <w:keepNext/>
      <w:tabs>
        <w:tab w:val="left" w:pos="1215"/>
        <w:tab w:val="left" w:pos="6405"/>
      </w:tabs>
      <w:spacing w:after="0" w:line="240" w:lineRule="auto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styleId="6">
    <w:name w:val="heading 6"/>
    <w:basedOn w:val="a"/>
    <w:next w:val="a"/>
    <w:link w:val="60"/>
    <w:uiPriority w:val="9"/>
    <w:qFormat/>
    <w:rsid w:val="00E61BFE"/>
    <w:pPr>
      <w:spacing w:before="240" w:after="60" w:line="240" w:lineRule="auto"/>
      <w:ind w:left="4320" w:hanging="180"/>
      <w:outlineLvl w:val="5"/>
    </w:pPr>
    <w:rPr>
      <w:rFonts w:ascii="Calibri" w:eastAsia="Times New Roman" w:hAnsi="Calibri" w:cs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E61BFE"/>
    <w:rPr>
      <w:i/>
      <w:iCs/>
    </w:rPr>
  </w:style>
  <w:style w:type="character" w:styleId="a4">
    <w:name w:val="Hyperlink"/>
    <w:uiPriority w:val="99"/>
    <w:rsid w:val="00E61BFE"/>
    <w:rPr>
      <w:color w:val="0000FF"/>
      <w:u w:val="single"/>
    </w:rPr>
  </w:style>
  <w:style w:type="character" w:styleId="a5">
    <w:name w:val="Strong"/>
    <w:basedOn w:val="21"/>
    <w:uiPriority w:val="22"/>
    <w:qFormat/>
    <w:rsid w:val="00E61BFE"/>
    <w:rPr>
      <w:b/>
      <w:bCs/>
    </w:rPr>
  </w:style>
  <w:style w:type="character" w:customStyle="1" w:styleId="21">
    <w:name w:val="Основной шрифт абзаца2"/>
    <w:rsid w:val="00E61BFE"/>
  </w:style>
  <w:style w:type="paragraph" w:styleId="a6">
    <w:name w:val="Balloon Text"/>
    <w:basedOn w:val="a"/>
    <w:link w:val="11"/>
    <w:uiPriority w:val="99"/>
    <w:rsid w:val="00E61BFE"/>
    <w:pPr>
      <w:spacing w:after="0" w:line="240" w:lineRule="auto"/>
      <w:jc w:val="right"/>
    </w:pPr>
    <w:rPr>
      <w:rFonts w:ascii="Tahoma" w:eastAsia="Calibri" w:hAnsi="Tahoma" w:cs="Tahoma"/>
      <w:sz w:val="16"/>
      <w:szCs w:val="16"/>
      <w:lang w:eastAsia="zh-CN"/>
    </w:rPr>
  </w:style>
  <w:style w:type="paragraph" w:styleId="a7">
    <w:name w:val="caption"/>
    <w:basedOn w:val="a"/>
    <w:qFormat/>
    <w:rsid w:val="00E61BFE"/>
    <w:pPr>
      <w:suppressLineNumbers/>
      <w:spacing w:before="120" w:after="120" w:line="240" w:lineRule="auto"/>
      <w:jc w:val="right"/>
    </w:pPr>
    <w:rPr>
      <w:rFonts w:ascii="Calibri" w:eastAsia="Calibri" w:hAnsi="Calibri" w:cs="Arial"/>
      <w:i/>
      <w:iCs/>
      <w:sz w:val="24"/>
      <w:szCs w:val="24"/>
      <w:lang w:eastAsia="zh-CN"/>
    </w:rPr>
  </w:style>
  <w:style w:type="paragraph" w:styleId="a8">
    <w:name w:val="header"/>
    <w:basedOn w:val="a"/>
    <w:link w:val="a9"/>
    <w:uiPriority w:val="99"/>
    <w:unhideWhenUsed/>
    <w:rsid w:val="00E61BFE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12"/>
    <w:rsid w:val="00E61BFE"/>
    <w:pPr>
      <w:spacing w:after="120" w:line="240" w:lineRule="auto"/>
      <w:jc w:val="right"/>
    </w:pPr>
    <w:rPr>
      <w:rFonts w:ascii="Calibri" w:eastAsia="Calibri" w:hAnsi="Calibri" w:cs="Times New Roman"/>
      <w:lang w:eastAsia="zh-CN"/>
    </w:rPr>
  </w:style>
  <w:style w:type="paragraph" w:styleId="ab">
    <w:name w:val="Body Text Indent"/>
    <w:basedOn w:val="a"/>
    <w:link w:val="13"/>
    <w:rsid w:val="00E61BFE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Title"/>
    <w:basedOn w:val="a"/>
    <w:link w:val="14"/>
    <w:qFormat/>
    <w:rsid w:val="00E61BFE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en-US"/>
    </w:rPr>
  </w:style>
  <w:style w:type="paragraph" w:styleId="ad">
    <w:name w:val="footer"/>
    <w:basedOn w:val="a"/>
    <w:link w:val="ae"/>
    <w:unhideWhenUsed/>
    <w:rsid w:val="00E61BF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"/>
    <w:basedOn w:val="aa"/>
    <w:rsid w:val="00E61BFE"/>
    <w:pPr>
      <w:widowControl w:val="0"/>
      <w:suppressAutoHyphens/>
      <w:jc w:val="left"/>
    </w:pPr>
    <w:rPr>
      <w:rFonts w:ascii="Times New Roman" w:eastAsia="Andale Sans UI" w:hAnsi="Times New Roman" w:cs="Tahoma"/>
      <w:kern w:val="2"/>
      <w:sz w:val="24"/>
      <w:szCs w:val="24"/>
    </w:rPr>
  </w:style>
  <w:style w:type="paragraph" w:styleId="af0">
    <w:name w:val="Normal (Web)"/>
    <w:basedOn w:val="a"/>
    <w:uiPriority w:val="99"/>
    <w:qFormat/>
    <w:rsid w:val="00E61BFE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styleId="22">
    <w:name w:val="Body Text Indent 2"/>
    <w:basedOn w:val="a"/>
    <w:link w:val="210"/>
    <w:uiPriority w:val="99"/>
    <w:unhideWhenUsed/>
    <w:rsid w:val="00E61BFE"/>
    <w:pPr>
      <w:spacing w:after="120" w:line="480" w:lineRule="auto"/>
      <w:ind w:left="283"/>
      <w:jc w:val="right"/>
    </w:pPr>
    <w:rPr>
      <w:rFonts w:eastAsiaTheme="minorHAnsi"/>
      <w:lang w:eastAsia="en-US"/>
    </w:rPr>
  </w:style>
  <w:style w:type="paragraph" w:styleId="af1">
    <w:name w:val="List Paragraph"/>
    <w:basedOn w:val="a"/>
    <w:uiPriority w:val="34"/>
    <w:qFormat/>
    <w:rsid w:val="00E61BFE"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  <w:rsid w:val="00E61BFE"/>
    <w:rPr>
      <w:rFonts w:eastAsiaTheme="minorEastAsia"/>
      <w:lang w:eastAsia="ru-RU"/>
    </w:rPr>
  </w:style>
  <w:style w:type="character" w:customStyle="1" w:styleId="ae">
    <w:name w:val="Нижний колонтитул Знак"/>
    <w:basedOn w:val="a0"/>
    <w:link w:val="ad"/>
    <w:rsid w:val="00E61BF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E61BF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E61BF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E61BF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qFormat/>
    <w:rsid w:val="00E61BF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E61BFE"/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"/>
    <w:rsid w:val="00E61BFE"/>
    <w:rPr>
      <w:rFonts w:ascii="Calibri" w:eastAsia="Times New Roman" w:hAnsi="Calibri" w:cs="Times New Roman"/>
      <w:b/>
      <w:bCs/>
      <w:lang w:eastAsia="zh-CN"/>
    </w:rPr>
  </w:style>
  <w:style w:type="character" w:customStyle="1" w:styleId="WW8Num1z0">
    <w:name w:val="WW8Num1z0"/>
    <w:rsid w:val="00E61BFE"/>
  </w:style>
  <w:style w:type="character" w:customStyle="1" w:styleId="WW8Num1z1">
    <w:name w:val="WW8Num1z1"/>
    <w:rsid w:val="00E61BFE"/>
  </w:style>
  <w:style w:type="character" w:customStyle="1" w:styleId="WW8Num1z2">
    <w:name w:val="WW8Num1z2"/>
    <w:rsid w:val="00E61BFE"/>
  </w:style>
  <w:style w:type="character" w:customStyle="1" w:styleId="WW8Num1z3">
    <w:name w:val="WW8Num1z3"/>
    <w:rsid w:val="00E61BFE"/>
  </w:style>
  <w:style w:type="character" w:customStyle="1" w:styleId="WW8Num1z4">
    <w:name w:val="WW8Num1z4"/>
    <w:rsid w:val="00E61BFE"/>
  </w:style>
  <w:style w:type="character" w:customStyle="1" w:styleId="WW8Num1z5">
    <w:name w:val="WW8Num1z5"/>
    <w:qFormat/>
    <w:rsid w:val="00E61BFE"/>
  </w:style>
  <w:style w:type="character" w:customStyle="1" w:styleId="WW8Num1z6">
    <w:name w:val="WW8Num1z6"/>
    <w:rsid w:val="00E61BFE"/>
  </w:style>
  <w:style w:type="character" w:customStyle="1" w:styleId="WW8Num1z7">
    <w:name w:val="WW8Num1z7"/>
    <w:rsid w:val="00E61BFE"/>
  </w:style>
  <w:style w:type="character" w:customStyle="1" w:styleId="WW8Num1z8">
    <w:name w:val="WW8Num1z8"/>
    <w:rsid w:val="00E61BFE"/>
  </w:style>
  <w:style w:type="character" w:customStyle="1" w:styleId="WW8Num2z0">
    <w:name w:val="WW8Num2z0"/>
    <w:rsid w:val="00E61BFE"/>
    <w:rPr>
      <w:rFonts w:cs="Times New Roman CYR"/>
      <w:shd w:val="clear" w:color="auto" w:fill="FFFFFF"/>
    </w:rPr>
  </w:style>
  <w:style w:type="character" w:customStyle="1" w:styleId="WW8Num2z1">
    <w:name w:val="WW8Num2z1"/>
    <w:rsid w:val="00E61BFE"/>
  </w:style>
  <w:style w:type="character" w:customStyle="1" w:styleId="WW8Num2z2">
    <w:name w:val="WW8Num2z2"/>
    <w:rsid w:val="00E61BFE"/>
  </w:style>
  <w:style w:type="character" w:customStyle="1" w:styleId="WW8Num2z3">
    <w:name w:val="WW8Num2z3"/>
    <w:rsid w:val="00E61BFE"/>
  </w:style>
  <w:style w:type="character" w:customStyle="1" w:styleId="WW8Num2z4">
    <w:name w:val="WW8Num2z4"/>
    <w:rsid w:val="00E61BFE"/>
  </w:style>
  <w:style w:type="character" w:customStyle="1" w:styleId="WW8Num2z5">
    <w:name w:val="WW8Num2z5"/>
    <w:rsid w:val="00E61BFE"/>
  </w:style>
  <w:style w:type="character" w:customStyle="1" w:styleId="WW8Num2z6">
    <w:name w:val="WW8Num2z6"/>
    <w:rsid w:val="00E61BFE"/>
  </w:style>
  <w:style w:type="character" w:customStyle="1" w:styleId="WW8Num2z7">
    <w:name w:val="WW8Num2z7"/>
    <w:rsid w:val="00E61BFE"/>
  </w:style>
  <w:style w:type="character" w:customStyle="1" w:styleId="WW8Num2z8">
    <w:name w:val="WW8Num2z8"/>
    <w:rsid w:val="00E61BFE"/>
  </w:style>
  <w:style w:type="character" w:customStyle="1" w:styleId="WW8Num3z0">
    <w:name w:val="WW8Num3z0"/>
    <w:rsid w:val="00E61BFE"/>
    <w:rPr>
      <w:rFonts w:ascii="Symbol" w:hAnsi="Symbol" w:cs="OpenSymbol"/>
    </w:rPr>
  </w:style>
  <w:style w:type="character" w:customStyle="1" w:styleId="WW8Num3z1">
    <w:name w:val="WW8Num3z1"/>
    <w:rsid w:val="00E61BFE"/>
    <w:rPr>
      <w:rFonts w:ascii="OpenSymbol" w:hAnsi="OpenSymbol" w:cs="OpenSymbol"/>
    </w:rPr>
  </w:style>
  <w:style w:type="character" w:customStyle="1" w:styleId="WW8Num3z2">
    <w:name w:val="WW8Num3z2"/>
    <w:rsid w:val="00E61BFE"/>
  </w:style>
  <w:style w:type="character" w:customStyle="1" w:styleId="WW8Num3z3">
    <w:name w:val="WW8Num3z3"/>
    <w:rsid w:val="00E61BFE"/>
  </w:style>
  <w:style w:type="character" w:customStyle="1" w:styleId="WW8Num3z4">
    <w:name w:val="WW8Num3z4"/>
    <w:rsid w:val="00E61BFE"/>
  </w:style>
  <w:style w:type="character" w:customStyle="1" w:styleId="WW8Num3z5">
    <w:name w:val="WW8Num3z5"/>
    <w:rsid w:val="00E61BFE"/>
  </w:style>
  <w:style w:type="character" w:customStyle="1" w:styleId="WW8Num3z6">
    <w:name w:val="WW8Num3z6"/>
    <w:rsid w:val="00E61BFE"/>
  </w:style>
  <w:style w:type="character" w:customStyle="1" w:styleId="WW8Num3z7">
    <w:name w:val="WW8Num3z7"/>
    <w:qFormat/>
    <w:rsid w:val="00E61BFE"/>
  </w:style>
  <w:style w:type="character" w:customStyle="1" w:styleId="WW8Num3z8">
    <w:name w:val="WW8Num3z8"/>
    <w:rsid w:val="00E61BFE"/>
  </w:style>
  <w:style w:type="character" w:customStyle="1" w:styleId="WW8Num4z0">
    <w:name w:val="WW8Num4z0"/>
    <w:rsid w:val="00E61BFE"/>
    <w:rPr>
      <w:rFonts w:ascii="Symbol" w:hAnsi="Symbol" w:cs="Times New Roman CYR"/>
      <w:shd w:val="clear" w:color="auto" w:fill="FFFFFF"/>
    </w:rPr>
  </w:style>
  <w:style w:type="character" w:customStyle="1" w:styleId="WW8Num4z1">
    <w:name w:val="WW8Num4z1"/>
    <w:rsid w:val="00E61BFE"/>
    <w:rPr>
      <w:rFonts w:ascii="OpenSymbol" w:hAnsi="OpenSymbol" w:cs="OpenSymbol"/>
    </w:rPr>
  </w:style>
  <w:style w:type="character" w:customStyle="1" w:styleId="WW8Num5z0">
    <w:name w:val="WW8Num5z0"/>
    <w:rsid w:val="00E61BFE"/>
    <w:rPr>
      <w:rFonts w:cs="Times New Roman CYR"/>
      <w:shd w:val="clear" w:color="auto" w:fill="FFFFFF"/>
    </w:rPr>
  </w:style>
  <w:style w:type="character" w:customStyle="1" w:styleId="WW8Num5z1">
    <w:name w:val="WW8Num5z1"/>
    <w:rsid w:val="00E61BFE"/>
  </w:style>
  <w:style w:type="character" w:customStyle="1" w:styleId="WW8Num5z2">
    <w:name w:val="WW8Num5z2"/>
    <w:rsid w:val="00E61BFE"/>
  </w:style>
  <w:style w:type="character" w:customStyle="1" w:styleId="WW8Num5z3">
    <w:name w:val="WW8Num5z3"/>
    <w:rsid w:val="00E61BFE"/>
  </w:style>
  <w:style w:type="character" w:customStyle="1" w:styleId="WW8Num5z4">
    <w:name w:val="WW8Num5z4"/>
    <w:rsid w:val="00E61BFE"/>
  </w:style>
  <w:style w:type="character" w:customStyle="1" w:styleId="WW8Num5z5">
    <w:name w:val="WW8Num5z5"/>
    <w:rsid w:val="00E61BFE"/>
  </w:style>
  <w:style w:type="character" w:customStyle="1" w:styleId="WW8Num5z6">
    <w:name w:val="WW8Num5z6"/>
    <w:rsid w:val="00E61BFE"/>
  </w:style>
  <w:style w:type="character" w:customStyle="1" w:styleId="WW8Num5z7">
    <w:name w:val="WW8Num5z7"/>
    <w:rsid w:val="00E61BFE"/>
  </w:style>
  <w:style w:type="character" w:customStyle="1" w:styleId="WW8Num5z8">
    <w:name w:val="WW8Num5z8"/>
    <w:rsid w:val="00E61BFE"/>
  </w:style>
  <w:style w:type="character" w:customStyle="1" w:styleId="WW8Num6z0">
    <w:name w:val="WW8Num6z0"/>
    <w:qFormat/>
    <w:rsid w:val="00E61BFE"/>
  </w:style>
  <w:style w:type="character" w:customStyle="1" w:styleId="WW8Num6z1">
    <w:name w:val="WW8Num6z1"/>
    <w:rsid w:val="00E61BFE"/>
  </w:style>
  <w:style w:type="character" w:customStyle="1" w:styleId="WW8Num6z2">
    <w:name w:val="WW8Num6z2"/>
    <w:rsid w:val="00E61BFE"/>
  </w:style>
  <w:style w:type="character" w:customStyle="1" w:styleId="WW8Num6z3">
    <w:name w:val="WW8Num6z3"/>
    <w:rsid w:val="00E61BFE"/>
  </w:style>
  <w:style w:type="character" w:customStyle="1" w:styleId="WW8Num6z4">
    <w:name w:val="WW8Num6z4"/>
    <w:rsid w:val="00E61BFE"/>
  </w:style>
  <w:style w:type="character" w:customStyle="1" w:styleId="WW8Num6z5">
    <w:name w:val="WW8Num6z5"/>
    <w:rsid w:val="00E61BFE"/>
  </w:style>
  <w:style w:type="character" w:customStyle="1" w:styleId="WW8Num6z6">
    <w:name w:val="WW8Num6z6"/>
    <w:rsid w:val="00E61BFE"/>
  </w:style>
  <w:style w:type="character" w:customStyle="1" w:styleId="WW8Num6z7">
    <w:name w:val="WW8Num6z7"/>
    <w:rsid w:val="00E61BFE"/>
  </w:style>
  <w:style w:type="character" w:customStyle="1" w:styleId="WW8Num6z8">
    <w:name w:val="WW8Num6z8"/>
    <w:rsid w:val="00E61BFE"/>
  </w:style>
  <w:style w:type="character" w:customStyle="1" w:styleId="WW8Num7z0">
    <w:name w:val="WW8Num7z0"/>
    <w:rsid w:val="00E61BFE"/>
  </w:style>
  <w:style w:type="character" w:customStyle="1" w:styleId="WW8Num7z1">
    <w:name w:val="WW8Num7z1"/>
    <w:rsid w:val="00E61BFE"/>
  </w:style>
  <w:style w:type="character" w:customStyle="1" w:styleId="WW8Num7z2">
    <w:name w:val="WW8Num7z2"/>
    <w:rsid w:val="00E61BFE"/>
  </w:style>
  <w:style w:type="character" w:customStyle="1" w:styleId="WW8Num7z3">
    <w:name w:val="WW8Num7z3"/>
    <w:rsid w:val="00E61BFE"/>
  </w:style>
  <w:style w:type="character" w:customStyle="1" w:styleId="WW8Num7z4">
    <w:name w:val="WW8Num7z4"/>
    <w:rsid w:val="00E61BFE"/>
  </w:style>
  <w:style w:type="character" w:customStyle="1" w:styleId="WW8Num7z5">
    <w:name w:val="WW8Num7z5"/>
    <w:rsid w:val="00E61BFE"/>
  </w:style>
  <w:style w:type="character" w:customStyle="1" w:styleId="WW8Num7z6">
    <w:name w:val="WW8Num7z6"/>
    <w:rsid w:val="00E61BFE"/>
  </w:style>
  <w:style w:type="character" w:customStyle="1" w:styleId="WW8Num7z7">
    <w:name w:val="WW8Num7z7"/>
    <w:rsid w:val="00E61BFE"/>
  </w:style>
  <w:style w:type="character" w:customStyle="1" w:styleId="WW8Num7z8">
    <w:name w:val="WW8Num7z8"/>
    <w:rsid w:val="00E61BFE"/>
  </w:style>
  <w:style w:type="character" w:customStyle="1" w:styleId="WW8Num8z0">
    <w:name w:val="WW8Num8z0"/>
    <w:rsid w:val="00E61BFE"/>
  </w:style>
  <w:style w:type="character" w:customStyle="1" w:styleId="WW8Num8z1">
    <w:name w:val="WW8Num8z1"/>
    <w:rsid w:val="00E61BFE"/>
  </w:style>
  <w:style w:type="character" w:customStyle="1" w:styleId="WW8Num8z2">
    <w:name w:val="WW8Num8z2"/>
    <w:rsid w:val="00E61BFE"/>
  </w:style>
  <w:style w:type="character" w:customStyle="1" w:styleId="WW8Num8z3">
    <w:name w:val="WW8Num8z3"/>
    <w:rsid w:val="00E61BFE"/>
  </w:style>
  <w:style w:type="character" w:customStyle="1" w:styleId="WW8Num8z4">
    <w:name w:val="WW8Num8z4"/>
    <w:rsid w:val="00E61BFE"/>
  </w:style>
  <w:style w:type="character" w:customStyle="1" w:styleId="WW8Num8z5">
    <w:name w:val="WW8Num8z5"/>
    <w:rsid w:val="00E61BFE"/>
  </w:style>
  <w:style w:type="character" w:customStyle="1" w:styleId="WW8Num8z6">
    <w:name w:val="WW8Num8z6"/>
    <w:rsid w:val="00E61BFE"/>
  </w:style>
  <w:style w:type="character" w:customStyle="1" w:styleId="WW8Num8z7">
    <w:name w:val="WW8Num8z7"/>
    <w:rsid w:val="00E61BFE"/>
  </w:style>
  <w:style w:type="character" w:customStyle="1" w:styleId="WW8Num8z8">
    <w:name w:val="WW8Num8z8"/>
    <w:rsid w:val="00E61BFE"/>
  </w:style>
  <w:style w:type="character" w:customStyle="1" w:styleId="WW8Num9z0">
    <w:name w:val="WW8Num9z0"/>
    <w:rsid w:val="00E61BFE"/>
    <w:rPr>
      <w:rFonts w:ascii="Symbol" w:hAnsi="Symbol" w:cs="OpenSymbol"/>
      <w:lang w:val="ru-RU"/>
    </w:rPr>
  </w:style>
  <w:style w:type="character" w:customStyle="1" w:styleId="WW8Num10z0">
    <w:name w:val="WW8Num10z0"/>
    <w:rsid w:val="00E61BFE"/>
    <w:rPr>
      <w:rFonts w:ascii="Symbol" w:hAnsi="Symbol" w:cs="OpenSymbol"/>
      <w:shd w:val="clear" w:color="auto" w:fill="FFFFFF"/>
      <w:lang w:val="ru-RU"/>
    </w:rPr>
  </w:style>
  <w:style w:type="character" w:customStyle="1" w:styleId="WW8Num11z0">
    <w:name w:val="WW8Num11z0"/>
    <w:rsid w:val="00E61BFE"/>
    <w:rPr>
      <w:rFonts w:ascii="Symbol" w:hAnsi="Symbol" w:cs="OpenSymbol"/>
      <w:shd w:val="clear" w:color="auto" w:fill="FFFFFF"/>
      <w:lang w:val="ru-RU"/>
    </w:rPr>
  </w:style>
  <w:style w:type="character" w:customStyle="1" w:styleId="WW8Num11z1">
    <w:name w:val="WW8Num11z1"/>
    <w:rsid w:val="00E61BFE"/>
    <w:rPr>
      <w:rFonts w:ascii="OpenSymbol" w:hAnsi="OpenSymbol" w:cs="OpenSymbol"/>
    </w:rPr>
  </w:style>
  <w:style w:type="character" w:customStyle="1" w:styleId="WW8Num11z2">
    <w:name w:val="WW8Num11z2"/>
    <w:qFormat/>
    <w:rsid w:val="00E61BFE"/>
  </w:style>
  <w:style w:type="character" w:customStyle="1" w:styleId="WW8Num11z3">
    <w:name w:val="WW8Num11z3"/>
    <w:rsid w:val="00E61BFE"/>
  </w:style>
  <w:style w:type="character" w:customStyle="1" w:styleId="WW8Num11z4">
    <w:name w:val="WW8Num11z4"/>
    <w:qFormat/>
    <w:rsid w:val="00E61BFE"/>
  </w:style>
  <w:style w:type="character" w:customStyle="1" w:styleId="WW8Num11z5">
    <w:name w:val="WW8Num11z5"/>
    <w:rsid w:val="00E61BFE"/>
  </w:style>
  <w:style w:type="character" w:customStyle="1" w:styleId="WW8Num11z6">
    <w:name w:val="WW8Num11z6"/>
    <w:rsid w:val="00E61BFE"/>
  </w:style>
  <w:style w:type="character" w:customStyle="1" w:styleId="WW8Num11z7">
    <w:name w:val="WW8Num11z7"/>
    <w:rsid w:val="00E61BFE"/>
  </w:style>
  <w:style w:type="character" w:customStyle="1" w:styleId="WW8Num11z8">
    <w:name w:val="WW8Num11z8"/>
    <w:rsid w:val="00E61BFE"/>
  </w:style>
  <w:style w:type="character" w:customStyle="1" w:styleId="WW8Num12z0">
    <w:name w:val="WW8Num12z0"/>
    <w:qFormat/>
    <w:rsid w:val="00E61BFE"/>
    <w:rPr>
      <w:rFonts w:ascii="Symbol" w:hAnsi="Symbol" w:cs="OpenSymbol" w:hint="default"/>
      <w:color w:val="000000"/>
      <w:lang w:val="ru-RU"/>
    </w:rPr>
  </w:style>
  <w:style w:type="character" w:customStyle="1" w:styleId="WW8Num12z1">
    <w:name w:val="WW8Num12z1"/>
    <w:qFormat/>
    <w:rsid w:val="00E61BFE"/>
    <w:rPr>
      <w:rFonts w:ascii="OpenSymbol" w:hAnsi="OpenSymbol" w:cs="OpenSymbol"/>
    </w:rPr>
  </w:style>
  <w:style w:type="character" w:customStyle="1" w:styleId="WW8Num12z2">
    <w:name w:val="WW8Num12z2"/>
    <w:qFormat/>
    <w:rsid w:val="00E61BFE"/>
  </w:style>
  <w:style w:type="character" w:customStyle="1" w:styleId="WW8Num12z3">
    <w:name w:val="WW8Num12z3"/>
    <w:rsid w:val="00E61BFE"/>
  </w:style>
  <w:style w:type="character" w:customStyle="1" w:styleId="WW8Num12z4">
    <w:name w:val="WW8Num12z4"/>
    <w:rsid w:val="00E61BFE"/>
  </w:style>
  <w:style w:type="character" w:customStyle="1" w:styleId="WW8Num12z5">
    <w:name w:val="WW8Num12z5"/>
    <w:rsid w:val="00E61BFE"/>
  </w:style>
  <w:style w:type="character" w:customStyle="1" w:styleId="WW8Num12z6">
    <w:name w:val="WW8Num12z6"/>
    <w:qFormat/>
    <w:rsid w:val="00E61BFE"/>
  </w:style>
  <w:style w:type="character" w:customStyle="1" w:styleId="WW8Num12z7">
    <w:name w:val="WW8Num12z7"/>
    <w:qFormat/>
    <w:rsid w:val="00E61BFE"/>
  </w:style>
  <w:style w:type="character" w:customStyle="1" w:styleId="WW8Num12z8">
    <w:name w:val="WW8Num12z8"/>
    <w:rsid w:val="00E61BFE"/>
  </w:style>
  <w:style w:type="character" w:customStyle="1" w:styleId="WW8Num13z0">
    <w:name w:val="WW8Num13z0"/>
    <w:qFormat/>
    <w:rsid w:val="00E61BFE"/>
    <w:rPr>
      <w:rFonts w:ascii="Symbol" w:hAnsi="Symbol" w:cs="OpenSymbol"/>
      <w:color w:val="000000"/>
      <w:lang w:val="ru-RU"/>
    </w:rPr>
  </w:style>
  <w:style w:type="character" w:customStyle="1" w:styleId="WW8Num13z1">
    <w:name w:val="WW8Num13z1"/>
    <w:rsid w:val="00E61BFE"/>
    <w:rPr>
      <w:rFonts w:ascii="OpenSymbol" w:hAnsi="OpenSymbol" w:cs="OpenSymbol"/>
    </w:rPr>
  </w:style>
  <w:style w:type="character" w:customStyle="1" w:styleId="WW8Num13z2">
    <w:name w:val="WW8Num13z2"/>
    <w:rsid w:val="00E61BFE"/>
  </w:style>
  <w:style w:type="character" w:customStyle="1" w:styleId="WW8Num13z3">
    <w:name w:val="WW8Num13z3"/>
    <w:rsid w:val="00E61BFE"/>
  </w:style>
  <w:style w:type="character" w:customStyle="1" w:styleId="WW8Num13z4">
    <w:name w:val="WW8Num13z4"/>
    <w:qFormat/>
    <w:rsid w:val="00E61BFE"/>
  </w:style>
  <w:style w:type="character" w:customStyle="1" w:styleId="WW8Num13z5">
    <w:name w:val="WW8Num13z5"/>
    <w:qFormat/>
    <w:rsid w:val="00E61BFE"/>
  </w:style>
  <w:style w:type="character" w:customStyle="1" w:styleId="WW8Num13z6">
    <w:name w:val="WW8Num13z6"/>
    <w:rsid w:val="00E61BFE"/>
  </w:style>
  <w:style w:type="character" w:customStyle="1" w:styleId="WW8Num13z7">
    <w:name w:val="WW8Num13z7"/>
    <w:qFormat/>
    <w:rsid w:val="00E61BFE"/>
  </w:style>
  <w:style w:type="character" w:customStyle="1" w:styleId="WW8Num13z8">
    <w:name w:val="WW8Num13z8"/>
    <w:qFormat/>
    <w:rsid w:val="00E61BFE"/>
  </w:style>
  <w:style w:type="character" w:customStyle="1" w:styleId="WW8Num14z0">
    <w:name w:val="WW8Num14z0"/>
    <w:qFormat/>
    <w:rsid w:val="00E61BFE"/>
    <w:rPr>
      <w:rFonts w:ascii="Times New Roman" w:hAnsi="Times New Roman" w:cs="Times New Roman" w:hint="default"/>
      <w:sz w:val="24"/>
      <w:szCs w:val="24"/>
    </w:rPr>
  </w:style>
  <w:style w:type="character" w:customStyle="1" w:styleId="WW8Num14z1">
    <w:name w:val="WW8Num14z1"/>
    <w:qFormat/>
    <w:rsid w:val="00E61BFE"/>
  </w:style>
  <w:style w:type="character" w:customStyle="1" w:styleId="WW8Num14z2">
    <w:name w:val="WW8Num14z2"/>
    <w:qFormat/>
    <w:rsid w:val="00E61BFE"/>
  </w:style>
  <w:style w:type="character" w:customStyle="1" w:styleId="WW8Num14z3">
    <w:name w:val="WW8Num14z3"/>
    <w:rsid w:val="00E61BFE"/>
  </w:style>
  <w:style w:type="character" w:customStyle="1" w:styleId="WW8Num14z4">
    <w:name w:val="WW8Num14z4"/>
    <w:rsid w:val="00E61BFE"/>
  </w:style>
  <w:style w:type="character" w:customStyle="1" w:styleId="WW8Num14z5">
    <w:name w:val="WW8Num14z5"/>
    <w:rsid w:val="00E61BFE"/>
  </w:style>
  <w:style w:type="character" w:customStyle="1" w:styleId="WW8Num14z6">
    <w:name w:val="WW8Num14z6"/>
    <w:rsid w:val="00E61BFE"/>
  </w:style>
  <w:style w:type="character" w:customStyle="1" w:styleId="WW8Num14z7">
    <w:name w:val="WW8Num14z7"/>
    <w:rsid w:val="00E61BFE"/>
  </w:style>
  <w:style w:type="character" w:customStyle="1" w:styleId="WW8Num14z8">
    <w:name w:val="WW8Num14z8"/>
    <w:rsid w:val="00E61BFE"/>
  </w:style>
  <w:style w:type="character" w:customStyle="1" w:styleId="WW8Num15z0">
    <w:name w:val="WW8Num15z0"/>
    <w:rsid w:val="00E61BFE"/>
    <w:rPr>
      <w:rFonts w:ascii="Times New Roman" w:hAnsi="Times New Roman" w:cs="Times New Roman" w:hint="default"/>
      <w:sz w:val="24"/>
      <w:szCs w:val="24"/>
    </w:rPr>
  </w:style>
  <w:style w:type="character" w:customStyle="1" w:styleId="WW8Num15z1">
    <w:name w:val="WW8Num15z1"/>
    <w:rsid w:val="00E61BFE"/>
  </w:style>
  <w:style w:type="character" w:customStyle="1" w:styleId="WW8Num15z2">
    <w:name w:val="WW8Num15z2"/>
    <w:rsid w:val="00E61BFE"/>
  </w:style>
  <w:style w:type="character" w:customStyle="1" w:styleId="WW8Num15z3">
    <w:name w:val="WW8Num15z3"/>
    <w:rsid w:val="00E61BFE"/>
  </w:style>
  <w:style w:type="character" w:customStyle="1" w:styleId="WW8Num15z4">
    <w:name w:val="WW8Num15z4"/>
    <w:rsid w:val="00E61BFE"/>
  </w:style>
  <w:style w:type="character" w:customStyle="1" w:styleId="WW8Num15z5">
    <w:name w:val="WW8Num15z5"/>
    <w:rsid w:val="00E61BFE"/>
  </w:style>
  <w:style w:type="character" w:customStyle="1" w:styleId="WW8Num15z6">
    <w:name w:val="WW8Num15z6"/>
    <w:rsid w:val="00E61BFE"/>
  </w:style>
  <w:style w:type="character" w:customStyle="1" w:styleId="WW8Num15z7">
    <w:name w:val="WW8Num15z7"/>
    <w:rsid w:val="00E61BFE"/>
  </w:style>
  <w:style w:type="character" w:customStyle="1" w:styleId="WW8Num15z8">
    <w:name w:val="WW8Num15z8"/>
    <w:rsid w:val="00E61BFE"/>
  </w:style>
  <w:style w:type="character" w:customStyle="1" w:styleId="WW8Num16z0">
    <w:name w:val="WW8Num16z0"/>
    <w:rsid w:val="00E61BFE"/>
    <w:rPr>
      <w:rFonts w:ascii="Symbol" w:hAnsi="Symbol" w:cs="Symbol" w:hint="default"/>
      <w:sz w:val="24"/>
      <w:szCs w:val="24"/>
    </w:rPr>
  </w:style>
  <w:style w:type="character" w:customStyle="1" w:styleId="WW8Num16z1">
    <w:name w:val="WW8Num16z1"/>
    <w:rsid w:val="00E61BFE"/>
    <w:rPr>
      <w:rFonts w:ascii="Courier New" w:hAnsi="Courier New" w:cs="Courier New" w:hint="default"/>
    </w:rPr>
  </w:style>
  <w:style w:type="character" w:customStyle="1" w:styleId="WW8Num16z2">
    <w:name w:val="WW8Num16z2"/>
    <w:rsid w:val="00E61BFE"/>
    <w:rPr>
      <w:rFonts w:ascii="Wingdings" w:hAnsi="Wingdings" w:cs="Wingdings" w:hint="default"/>
    </w:rPr>
  </w:style>
  <w:style w:type="character" w:customStyle="1" w:styleId="WW8Num17z0">
    <w:name w:val="WW8Num17z0"/>
    <w:rsid w:val="00E61BFE"/>
    <w:rPr>
      <w:rFonts w:ascii="Symbol" w:hAnsi="Symbol" w:cs="Symbol" w:hint="default"/>
    </w:rPr>
  </w:style>
  <w:style w:type="character" w:customStyle="1" w:styleId="WW8Num17z1">
    <w:name w:val="WW8Num17z1"/>
    <w:rsid w:val="00E61BFE"/>
  </w:style>
  <w:style w:type="character" w:customStyle="1" w:styleId="WW8Num17z2">
    <w:name w:val="WW8Num17z2"/>
    <w:rsid w:val="00E61BFE"/>
  </w:style>
  <w:style w:type="character" w:customStyle="1" w:styleId="WW8Num17z3">
    <w:name w:val="WW8Num17z3"/>
    <w:rsid w:val="00E61BFE"/>
  </w:style>
  <w:style w:type="character" w:customStyle="1" w:styleId="WW8Num17z4">
    <w:name w:val="WW8Num17z4"/>
    <w:rsid w:val="00E61BFE"/>
  </w:style>
  <w:style w:type="character" w:customStyle="1" w:styleId="WW8Num17z5">
    <w:name w:val="WW8Num17z5"/>
    <w:rsid w:val="00E61BFE"/>
  </w:style>
  <w:style w:type="character" w:customStyle="1" w:styleId="WW8Num17z6">
    <w:name w:val="WW8Num17z6"/>
    <w:rsid w:val="00E61BFE"/>
  </w:style>
  <w:style w:type="character" w:customStyle="1" w:styleId="WW8Num17z7">
    <w:name w:val="WW8Num17z7"/>
    <w:rsid w:val="00E61BFE"/>
  </w:style>
  <w:style w:type="character" w:customStyle="1" w:styleId="WW8Num17z8">
    <w:name w:val="WW8Num17z8"/>
    <w:rsid w:val="00E61BFE"/>
  </w:style>
  <w:style w:type="character" w:customStyle="1" w:styleId="WW8Num18z0">
    <w:name w:val="WW8Num18z0"/>
    <w:rsid w:val="00E61BFE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sid w:val="00E61BFE"/>
  </w:style>
  <w:style w:type="character" w:customStyle="1" w:styleId="WW8Num18z2">
    <w:name w:val="WW8Num18z2"/>
    <w:rsid w:val="00E61BFE"/>
  </w:style>
  <w:style w:type="character" w:customStyle="1" w:styleId="WW8Num18z3">
    <w:name w:val="WW8Num18z3"/>
    <w:rsid w:val="00E61BFE"/>
  </w:style>
  <w:style w:type="character" w:customStyle="1" w:styleId="WW8Num18z4">
    <w:name w:val="WW8Num18z4"/>
    <w:rsid w:val="00E61BFE"/>
  </w:style>
  <w:style w:type="character" w:customStyle="1" w:styleId="WW8Num18z5">
    <w:name w:val="WW8Num18z5"/>
    <w:rsid w:val="00E61BFE"/>
  </w:style>
  <w:style w:type="character" w:customStyle="1" w:styleId="WW8Num18z6">
    <w:name w:val="WW8Num18z6"/>
    <w:rsid w:val="00E61BFE"/>
  </w:style>
  <w:style w:type="character" w:customStyle="1" w:styleId="WW8Num18z7">
    <w:name w:val="WW8Num18z7"/>
    <w:rsid w:val="00E61BFE"/>
  </w:style>
  <w:style w:type="character" w:customStyle="1" w:styleId="WW8Num18z8">
    <w:name w:val="WW8Num18z8"/>
    <w:rsid w:val="00E61BFE"/>
  </w:style>
  <w:style w:type="character" w:customStyle="1" w:styleId="WW8Num19z0">
    <w:name w:val="WW8Num19z0"/>
    <w:rsid w:val="00E61BFE"/>
    <w:rPr>
      <w:rFonts w:ascii="Symbol" w:eastAsia="Times New Roman" w:hAnsi="Symbol" w:cs="Symbol" w:hint="default"/>
      <w:sz w:val="24"/>
      <w:szCs w:val="24"/>
      <w:lang w:eastAsia="ru-RU"/>
    </w:rPr>
  </w:style>
  <w:style w:type="character" w:customStyle="1" w:styleId="WW8Num19z1">
    <w:name w:val="WW8Num19z1"/>
    <w:rsid w:val="00E61BFE"/>
    <w:rPr>
      <w:rFonts w:ascii="Courier New" w:hAnsi="Courier New" w:cs="Courier New" w:hint="default"/>
    </w:rPr>
  </w:style>
  <w:style w:type="character" w:customStyle="1" w:styleId="WW8Num19z2">
    <w:name w:val="WW8Num19z2"/>
    <w:rsid w:val="00E61BFE"/>
    <w:rPr>
      <w:rFonts w:ascii="Wingdings" w:hAnsi="Wingdings" w:cs="Wingdings" w:hint="default"/>
    </w:rPr>
  </w:style>
  <w:style w:type="character" w:customStyle="1" w:styleId="WW8Num20z0">
    <w:name w:val="WW8Num20z0"/>
    <w:rsid w:val="00E61BFE"/>
    <w:rPr>
      <w:rFonts w:ascii="Symbol" w:hAnsi="Symbol" w:cs="Symbol" w:hint="default"/>
    </w:rPr>
  </w:style>
  <w:style w:type="character" w:customStyle="1" w:styleId="WW8Num20z1">
    <w:name w:val="WW8Num20z1"/>
    <w:rsid w:val="00E61BFE"/>
    <w:rPr>
      <w:rFonts w:ascii="Courier New" w:hAnsi="Courier New" w:cs="Courier New" w:hint="default"/>
    </w:rPr>
  </w:style>
  <w:style w:type="character" w:customStyle="1" w:styleId="WW8Num20z2">
    <w:name w:val="WW8Num20z2"/>
    <w:rsid w:val="00E61BFE"/>
    <w:rPr>
      <w:rFonts w:ascii="Wingdings" w:hAnsi="Wingdings" w:cs="Wingdings" w:hint="default"/>
    </w:rPr>
  </w:style>
  <w:style w:type="character" w:customStyle="1" w:styleId="WW8Num21z0">
    <w:name w:val="WW8Num21z0"/>
    <w:rsid w:val="00E61BFE"/>
    <w:rPr>
      <w:rFonts w:ascii="Symbol" w:hAnsi="Symbol" w:cs="Symbol" w:hint="default"/>
      <w:sz w:val="24"/>
      <w:szCs w:val="24"/>
    </w:rPr>
  </w:style>
  <w:style w:type="character" w:customStyle="1" w:styleId="WW8Num21z1">
    <w:name w:val="WW8Num21z1"/>
    <w:rsid w:val="00E61BFE"/>
    <w:rPr>
      <w:rFonts w:ascii="Courier New" w:hAnsi="Courier New" w:cs="Courier New" w:hint="default"/>
    </w:rPr>
  </w:style>
  <w:style w:type="character" w:customStyle="1" w:styleId="WW8Num21z2">
    <w:name w:val="WW8Num21z2"/>
    <w:rsid w:val="00E61BFE"/>
    <w:rPr>
      <w:rFonts w:ascii="Wingdings" w:hAnsi="Wingdings" w:cs="Wingdings" w:hint="default"/>
    </w:rPr>
  </w:style>
  <w:style w:type="character" w:customStyle="1" w:styleId="WW8Num22z0">
    <w:name w:val="WW8Num22z0"/>
    <w:rsid w:val="00E61BFE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22z1">
    <w:name w:val="WW8Num22z1"/>
    <w:rsid w:val="00E61BFE"/>
  </w:style>
  <w:style w:type="character" w:customStyle="1" w:styleId="WW8Num22z2">
    <w:name w:val="WW8Num22z2"/>
    <w:rsid w:val="00E61BFE"/>
  </w:style>
  <w:style w:type="character" w:customStyle="1" w:styleId="WW8Num22z3">
    <w:name w:val="WW8Num22z3"/>
    <w:rsid w:val="00E61BFE"/>
  </w:style>
  <w:style w:type="character" w:customStyle="1" w:styleId="WW8Num22z4">
    <w:name w:val="WW8Num22z4"/>
    <w:rsid w:val="00E61BFE"/>
  </w:style>
  <w:style w:type="character" w:customStyle="1" w:styleId="WW8Num22z5">
    <w:name w:val="WW8Num22z5"/>
    <w:rsid w:val="00E61BFE"/>
  </w:style>
  <w:style w:type="character" w:customStyle="1" w:styleId="WW8Num22z6">
    <w:name w:val="WW8Num22z6"/>
    <w:rsid w:val="00E61BFE"/>
  </w:style>
  <w:style w:type="character" w:customStyle="1" w:styleId="WW8Num22z7">
    <w:name w:val="WW8Num22z7"/>
    <w:rsid w:val="00E61BFE"/>
  </w:style>
  <w:style w:type="character" w:customStyle="1" w:styleId="WW8Num22z8">
    <w:name w:val="WW8Num22z8"/>
    <w:rsid w:val="00E61BFE"/>
  </w:style>
  <w:style w:type="character" w:customStyle="1" w:styleId="WW8Num23z0">
    <w:name w:val="WW8Num23z0"/>
    <w:rsid w:val="00E61BFE"/>
    <w:rPr>
      <w:rFonts w:ascii="Times New Roman" w:hAnsi="Times New Roman" w:cs="Times New Roman" w:hint="default"/>
      <w:sz w:val="24"/>
      <w:szCs w:val="24"/>
    </w:rPr>
  </w:style>
  <w:style w:type="character" w:customStyle="1" w:styleId="WW8Num23z1">
    <w:name w:val="WW8Num23z1"/>
    <w:rsid w:val="00E61BFE"/>
  </w:style>
  <w:style w:type="character" w:customStyle="1" w:styleId="WW8Num23z2">
    <w:name w:val="WW8Num23z2"/>
    <w:rsid w:val="00E61BFE"/>
  </w:style>
  <w:style w:type="character" w:customStyle="1" w:styleId="WW8Num23z3">
    <w:name w:val="WW8Num23z3"/>
    <w:rsid w:val="00E61BFE"/>
  </w:style>
  <w:style w:type="character" w:customStyle="1" w:styleId="WW8Num23z4">
    <w:name w:val="WW8Num23z4"/>
    <w:rsid w:val="00E61BFE"/>
  </w:style>
  <w:style w:type="character" w:customStyle="1" w:styleId="WW8Num23z5">
    <w:name w:val="WW8Num23z5"/>
    <w:rsid w:val="00E61BFE"/>
  </w:style>
  <w:style w:type="character" w:customStyle="1" w:styleId="WW8Num23z6">
    <w:name w:val="WW8Num23z6"/>
    <w:rsid w:val="00E61BFE"/>
  </w:style>
  <w:style w:type="character" w:customStyle="1" w:styleId="WW8Num23z7">
    <w:name w:val="WW8Num23z7"/>
    <w:rsid w:val="00E61BFE"/>
  </w:style>
  <w:style w:type="character" w:customStyle="1" w:styleId="WW8Num23z8">
    <w:name w:val="WW8Num23z8"/>
    <w:rsid w:val="00E61BFE"/>
  </w:style>
  <w:style w:type="character" w:customStyle="1" w:styleId="WW8Num24z0">
    <w:name w:val="WW8Num24z0"/>
    <w:rsid w:val="00E61BFE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sid w:val="00E61BFE"/>
  </w:style>
  <w:style w:type="character" w:customStyle="1" w:styleId="WW8Num24z2">
    <w:name w:val="WW8Num24z2"/>
    <w:rsid w:val="00E61BFE"/>
  </w:style>
  <w:style w:type="character" w:customStyle="1" w:styleId="WW8Num24z3">
    <w:name w:val="WW8Num24z3"/>
    <w:rsid w:val="00E61BFE"/>
  </w:style>
  <w:style w:type="character" w:customStyle="1" w:styleId="WW8Num24z4">
    <w:name w:val="WW8Num24z4"/>
    <w:rsid w:val="00E61BFE"/>
  </w:style>
  <w:style w:type="character" w:customStyle="1" w:styleId="WW8Num24z5">
    <w:name w:val="WW8Num24z5"/>
    <w:rsid w:val="00E61BFE"/>
  </w:style>
  <w:style w:type="character" w:customStyle="1" w:styleId="WW8Num24z6">
    <w:name w:val="WW8Num24z6"/>
    <w:rsid w:val="00E61BFE"/>
  </w:style>
  <w:style w:type="character" w:customStyle="1" w:styleId="WW8Num24z7">
    <w:name w:val="WW8Num24z7"/>
    <w:qFormat/>
    <w:rsid w:val="00E61BFE"/>
  </w:style>
  <w:style w:type="character" w:customStyle="1" w:styleId="WW8Num24z8">
    <w:name w:val="WW8Num24z8"/>
    <w:rsid w:val="00E61BFE"/>
  </w:style>
  <w:style w:type="character" w:customStyle="1" w:styleId="WW8Num25z0">
    <w:name w:val="WW8Num25z0"/>
    <w:rsid w:val="00E61BFE"/>
    <w:rPr>
      <w:rFonts w:ascii="Times New Roman" w:hAnsi="Times New Roman" w:cs="Times New Roman" w:hint="default"/>
      <w:sz w:val="24"/>
      <w:szCs w:val="24"/>
    </w:rPr>
  </w:style>
  <w:style w:type="character" w:customStyle="1" w:styleId="WW8Num25z1">
    <w:name w:val="WW8Num25z1"/>
    <w:rsid w:val="00E61BFE"/>
  </w:style>
  <w:style w:type="character" w:customStyle="1" w:styleId="WW8Num25z2">
    <w:name w:val="WW8Num25z2"/>
    <w:rsid w:val="00E61BFE"/>
  </w:style>
  <w:style w:type="character" w:customStyle="1" w:styleId="WW8Num25z3">
    <w:name w:val="WW8Num25z3"/>
    <w:rsid w:val="00E61BFE"/>
  </w:style>
  <w:style w:type="character" w:customStyle="1" w:styleId="WW8Num25z4">
    <w:name w:val="WW8Num25z4"/>
    <w:rsid w:val="00E61BFE"/>
  </w:style>
  <w:style w:type="character" w:customStyle="1" w:styleId="WW8Num25z5">
    <w:name w:val="WW8Num25z5"/>
    <w:rsid w:val="00E61BFE"/>
  </w:style>
  <w:style w:type="character" w:customStyle="1" w:styleId="WW8Num25z6">
    <w:name w:val="WW8Num25z6"/>
    <w:rsid w:val="00E61BFE"/>
  </w:style>
  <w:style w:type="character" w:customStyle="1" w:styleId="WW8Num25z7">
    <w:name w:val="WW8Num25z7"/>
    <w:rsid w:val="00E61BFE"/>
  </w:style>
  <w:style w:type="character" w:customStyle="1" w:styleId="WW8Num25z8">
    <w:name w:val="WW8Num25z8"/>
    <w:rsid w:val="00E61BFE"/>
  </w:style>
  <w:style w:type="character" w:customStyle="1" w:styleId="WW8Num26z0">
    <w:name w:val="WW8Num26z0"/>
    <w:rsid w:val="00E61BFE"/>
    <w:rPr>
      <w:rFonts w:ascii="Times New Roman" w:hAnsi="Times New Roman" w:cs="Times New Roman" w:hint="default"/>
      <w:sz w:val="24"/>
      <w:szCs w:val="24"/>
    </w:rPr>
  </w:style>
  <w:style w:type="character" w:customStyle="1" w:styleId="WW8Num26z1">
    <w:name w:val="WW8Num26z1"/>
    <w:rsid w:val="00E61BFE"/>
  </w:style>
  <w:style w:type="character" w:customStyle="1" w:styleId="WW8Num26z2">
    <w:name w:val="WW8Num26z2"/>
    <w:rsid w:val="00E61BFE"/>
  </w:style>
  <w:style w:type="character" w:customStyle="1" w:styleId="WW8Num26z3">
    <w:name w:val="WW8Num26z3"/>
    <w:rsid w:val="00E61BFE"/>
  </w:style>
  <w:style w:type="character" w:customStyle="1" w:styleId="WW8Num26z4">
    <w:name w:val="WW8Num26z4"/>
    <w:rsid w:val="00E61BFE"/>
  </w:style>
  <w:style w:type="character" w:customStyle="1" w:styleId="WW8Num26z5">
    <w:name w:val="WW8Num26z5"/>
    <w:rsid w:val="00E61BFE"/>
  </w:style>
  <w:style w:type="character" w:customStyle="1" w:styleId="WW8Num26z6">
    <w:name w:val="WW8Num26z6"/>
    <w:rsid w:val="00E61BFE"/>
  </w:style>
  <w:style w:type="character" w:customStyle="1" w:styleId="WW8Num26z7">
    <w:name w:val="WW8Num26z7"/>
    <w:rsid w:val="00E61BFE"/>
  </w:style>
  <w:style w:type="character" w:customStyle="1" w:styleId="WW8Num26z8">
    <w:name w:val="WW8Num26z8"/>
    <w:rsid w:val="00E61BFE"/>
  </w:style>
  <w:style w:type="character" w:customStyle="1" w:styleId="WW8Num27z0">
    <w:name w:val="WW8Num27z0"/>
    <w:rsid w:val="00E61BFE"/>
    <w:rPr>
      <w:rFonts w:ascii="Times New Roman" w:hAnsi="Times New Roman" w:cs="Times New Roman" w:hint="default"/>
      <w:sz w:val="24"/>
      <w:szCs w:val="24"/>
    </w:rPr>
  </w:style>
  <w:style w:type="character" w:customStyle="1" w:styleId="WW8Num27z1">
    <w:name w:val="WW8Num27z1"/>
    <w:rsid w:val="00E61BFE"/>
  </w:style>
  <w:style w:type="character" w:customStyle="1" w:styleId="WW8Num27z2">
    <w:name w:val="WW8Num27z2"/>
    <w:rsid w:val="00E61BFE"/>
  </w:style>
  <w:style w:type="character" w:customStyle="1" w:styleId="WW8Num27z3">
    <w:name w:val="WW8Num27z3"/>
    <w:rsid w:val="00E61BFE"/>
  </w:style>
  <w:style w:type="character" w:customStyle="1" w:styleId="WW8Num27z4">
    <w:name w:val="WW8Num27z4"/>
    <w:rsid w:val="00E61BFE"/>
  </w:style>
  <w:style w:type="character" w:customStyle="1" w:styleId="WW8Num27z5">
    <w:name w:val="WW8Num27z5"/>
    <w:rsid w:val="00E61BFE"/>
  </w:style>
  <w:style w:type="character" w:customStyle="1" w:styleId="WW8Num27z6">
    <w:name w:val="WW8Num27z6"/>
    <w:rsid w:val="00E61BFE"/>
  </w:style>
  <w:style w:type="character" w:customStyle="1" w:styleId="WW8Num27z7">
    <w:name w:val="WW8Num27z7"/>
    <w:rsid w:val="00E61BFE"/>
  </w:style>
  <w:style w:type="character" w:customStyle="1" w:styleId="WW8Num27z8">
    <w:name w:val="WW8Num27z8"/>
    <w:rsid w:val="00E61BFE"/>
  </w:style>
  <w:style w:type="character" w:customStyle="1" w:styleId="WW8Num28z0">
    <w:name w:val="WW8Num28z0"/>
    <w:rsid w:val="00E61BFE"/>
    <w:rPr>
      <w:rFonts w:ascii="Symbol" w:hAnsi="Symbol" w:cs="Symbol" w:hint="default"/>
      <w:sz w:val="24"/>
      <w:szCs w:val="24"/>
    </w:rPr>
  </w:style>
  <w:style w:type="character" w:customStyle="1" w:styleId="WW8Num28z1">
    <w:name w:val="WW8Num28z1"/>
    <w:rsid w:val="00E61BFE"/>
    <w:rPr>
      <w:rFonts w:ascii="Courier New" w:hAnsi="Courier New" w:cs="Courier New" w:hint="default"/>
    </w:rPr>
  </w:style>
  <w:style w:type="character" w:customStyle="1" w:styleId="WW8Num28z2">
    <w:name w:val="WW8Num28z2"/>
    <w:rsid w:val="00E61BFE"/>
    <w:rPr>
      <w:rFonts w:ascii="Wingdings" w:hAnsi="Wingdings" w:cs="Wingdings" w:hint="default"/>
    </w:rPr>
  </w:style>
  <w:style w:type="character" w:customStyle="1" w:styleId="WW8Num29z0">
    <w:name w:val="WW8Num29z0"/>
    <w:rsid w:val="00E61BFE"/>
    <w:rPr>
      <w:rFonts w:ascii="Times New Roman" w:hAnsi="Times New Roman" w:cs="Times New Roman" w:hint="default"/>
      <w:sz w:val="24"/>
      <w:szCs w:val="24"/>
    </w:rPr>
  </w:style>
  <w:style w:type="character" w:customStyle="1" w:styleId="WW8Num29z1">
    <w:name w:val="WW8Num29z1"/>
    <w:rsid w:val="00E61BFE"/>
  </w:style>
  <w:style w:type="character" w:customStyle="1" w:styleId="WW8Num29z2">
    <w:name w:val="WW8Num29z2"/>
    <w:rsid w:val="00E61BFE"/>
  </w:style>
  <w:style w:type="character" w:customStyle="1" w:styleId="WW8Num29z3">
    <w:name w:val="WW8Num29z3"/>
    <w:rsid w:val="00E61BFE"/>
  </w:style>
  <w:style w:type="character" w:customStyle="1" w:styleId="WW8Num29z4">
    <w:name w:val="WW8Num29z4"/>
    <w:rsid w:val="00E61BFE"/>
  </w:style>
  <w:style w:type="character" w:customStyle="1" w:styleId="WW8Num29z5">
    <w:name w:val="WW8Num29z5"/>
    <w:rsid w:val="00E61BFE"/>
  </w:style>
  <w:style w:type="character" w:customStyle="1" w:styleId="WW8Num29z6">
    <w:name w:val="WW8Num29z6"/>
    <w:rsid w:val="00E61BFE"/>
  </w:style>
  <w:style w:type="character" w:customStyle="1" w:styleId="WW8Num29z7">
    <w:name w:val="WW8Num29z7"/>
    <w:rsid w:val="00E61BFE"/>
  </w:style>
  <w:style w:type="character" w:customStyle="1" w:styleId="WW8Num29z8">
    <w:name w:val="WW8Num29z8"/>
    <w:rsid w:val="00E61BFE"/>
  </w:style>
  <w:style w:type="character" w:customStyle="1" w:styleId="WW8Num30z0">
    <w:name w:val="WW8Num30z0"/>
    <w:rsid w:val="00E61BFE"/>
    <w:rPr>
      <w:rFonts w:ascii="Times New Roman" w:hAnsi="Times New Roman" w:cs="Times New Roman" w:hint="default"/>
      <w:sz w:val="24"/>
      <w:szCs w:val="24"/>
    </w:rPr>
  </w:style>
  <w:style w:type="character" w:customStyle="1" w:styleId="WW8Num31z0">
    <w:name w:val="WW8Num31z0"/>
    <w:rsid w:val="00E61BFE"/>
    <w:rPr>
      <w:rFonts w:ascii="Symbol" w:hAnsi="Symbol" w:cs="Symbol" w:hint="default"/>
    </w:rPr>
  </w:style>
  <w:style w:type="character" w:customStyle="1" w:styleId="WW8Num31z1">
    <w:name w:val="WW8Num31z1"/>
    <w:rsid w:val="00E61BFE"/>
    <w:rPr>
      <w:rFonts w:ascii="Courier New" w:hAnsi="Courier New" w:cs="Courier New" w:hint="default"/>
    </w:rPr>
  </w:style>
  <w:style w:type="character" w:customStyle="1" w:styleId="WW8Num31z2">
    <w:name w:val="WW8Num31z2"/>
    <w:rsid w:val="00E61BFE"/>
    <w:rPr>
      <w:rFonts w:ascii="Wingdings" w:hAnsi="Wingdings" w:cs="Wingdings" w:hint="default"/>
    </w:rPr>
  </w:style>
  <w:style w:type="character" w:customStyle="1" w:styleId="WW8Num32z0">
    <w:name w:val="WW8Num32z0"/>
    <w:rsid w:val="00E61BFE"/>
    <w:rPr>
      <w:rFonts w:ascii="Times New Roman" w:hAnsi="Times New Roman" w:cs="Times New Roman" w:hint="default"/>
      <w:sz w:val="24"/>
      <w:szCs w:val="24"/>
    </w:rPr>
  </w:style>
  <w:style w:type="character" w:customStyle="1" w:styleId="WW8Num32z1">
    <w:name w:val="WW8Num32z1"/>
    <w:rsid w:val="00E61BFE"/>
  </w:style>
  <w:style w:type="character" w:customStyle="1" w:styleId="WW8Num32z2">
    <w:name w:val="WW8Num32z2"/>
    <w:rsid w:val="00E61BFE"/>
  </w:style>
  <w:style w:type="character" w:customStyle="1" w:styleId="WW8Num32z3">
    <w:name w:val="WW8Num32z3"/>
    <w:rsid w:val="00E61BFE"/>
  </w:style>
  <w:style w:type="character" w:customStyle="1" w:styleId="WW8Num32z4">
    <w:name w:val="WW8Num32z4"/>
    <w:rsid w:val="00E61BFE"/>
  </w:style>
  <w:style w:type="character" w:customStyle="1" w:styleId="WW8Num32z5">
    <w:name w:val="WW8Num32z5"/>
    <w:rsid w:val="00E61BFE"/>
  </w:style>
  <w:style w:type="character" w:customStyle="1" w:styleId="WW8Num32z6">
    <w:name w:val="WW8Num32z6"/>
    <w:rsid w:val="00E61BFE"/>
  </w:style>
  <w:style w:type="character" w:customStyle="1" w:styleId="WW8Num32z7">
    <w:name w:val="WW8Num32z7"/>
    <w:rsid w:val="00E61BFE"/>
  </w:style>
  <w:style w:type="character" w:customStyle="1" w:styleId="WW8Num32z8">
    <w:name w:val="WW8Num32z8"/>
    <w:rsid w:val="00E61BFE"/>
  </w:style>
  <w:style w:type="character" w:customStyle="1" w:styleId="WW8Num33z0">
    <w:name w:val="WW8Num33z0"/>
    <w:rsid w:val="00E61BFE"/>
    <w:rPr>
      <w:rFonts w:ascii="Symbol" w:hAnsi="Symbol" w:cs="Symbol" w:hint="default"/>
      <w:sz w:val="24"/>
      <w:szCs w:val="24"/>
    </w:rPr>
  </w:style>
  <w:style w:type="character" w:customStyle="1" w:styleId="WW8Num34z0">
    <w:name w:val="WW8Num34z0"/>
    <w:rsid w:val="00E61BFE"/>
    <w:rPr>
      <w:rFonts w:ascii="Symbol" w:hAnsi="Symbol" w:cs="Symbol" w:hint="default"/>
      <w:sz w:val="24"/>
      <w:szCs w:val="24"/>
    </w:rPr>
  </w:style>
  <w:style w:type="character" w:customStyle="1" w:styleId="WW8Num34z1">
    <w:name w:val="WW8Num34z1"/>
    <w:rsid w:val="00E61BFE"/>
    <w:rPr>
      <w:rFonts w:ascii="Courier New" w:hAnsi="Courier New" w:cs="Courier New" w:hint="default"/>
    </w:rPr>
  </w:style>
  <w:style w:type="character" w:customStyle="1" w:styleId="WW8Num34z2">
    <w:name w:val="WW8Num34z2"/>
    <w:rsid w:val="00E61BFE"/>
    <w:rPr>
      <w:rFonts w:ascii="Wingdings" w:hAnsi="Wingdings" w:cs="Wingdings" w:hint="default"/>
    </w:rPr>
  </w:style>
  <w:style w:type="character" w:customStyle="1" w:styleId="WW8Num35z0">
    <w:name w:val="WW8Num35z0"/>
    <w:rsid w:val="00E61BFE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35z1">
    <w:name w:val="WW8Num35z1"/>
    <w:rsid w:val="00E61BFE"/>
  </w:style>
  <w:style w:type="character" w:customStyle="1" w:styleId="WW8Num35z2">
    <w:name w:val="WW8Num35z2"/>
    <w:rsid w:val="00E61BFE"/>
  </w:style>
  <w:style w:type="character" w:customStyle="1" w:styleId="WW8Num35z3">
    <w:name w:val="WW8Num35z3"/>
    <w:rsid w:val="00E61BFE"/>
  </w:style>
  <w:style w:type="character" w:customStyle="1" w:styleId="WW8Num35z4">
    <w:name w:val="WW8Num35z4"/>
    <w:rsid w:val="00E61BFE"/>
  </w:style>
  <w:style w:type="character" w:customStyle="1" w:styleId="WW8Num35z5">
    <w:name w:val="WW8Num35z5"/>
    <w:rsid w:val="00E61BFE"/>
  </w:style>
  <w:style w:type="character" w:customStyle="1" w:styleId="WW8Num35z6">
    <w:name w:val="WW8Num35z6"/>
    <w:rsid w:val="00E61BFE"/>
  </w:style>
  <w:style w:type="character" w:customStyle="1" w:styleId="WW8Num35z7">
    <w:name w:val="WW8Num35z7"/>
    <w:rsid w:val="00E61BFE"/>
  </w:style>
  <w:style w:type="character" w:customStyle="1" w:styleId="WW8Num35z8">
    <w:name w:val="WW8Num35z8"/>
    <w:rsid w:val="00E61BFE"/>
  </w:style>
  <w:style w:type="character" w:customStyle="1" w:styleId="WW8Num36z0">
    <w:name w:val="WW8Num36z0"/>
    <w:rsid w:val="00E61BFE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  <w:rsid w:val="00E61BFE"/>
  </w:style>
  <w:style w:type="character" w:customStyle="1" w:styleId="WW8Num36z2">
    <w:name w:val="WW8Num36z2"/>
    <w:rsid w:val="00E61BFE"/>
  </w:style>
  <w:style w:type="character" w:customStyle="1" w:styleId="WW8Num36z3">
    <w:name w:val="WW8Num36z3"/>
    <w:rsid w:val="00E61BFE"/>
  </w:style>
  <w:style w:type="character" w:customStyle="1" w:styleId="WW8Num36z4">
    <w:name w:val="WW8Num36z4"/>
    <w:rsid w:val="00E61BFE"/>
  </w:style>
  <w:style w:type="character" w:customStyle="1" w:styleId="WW8Num36z5">
    <w:name w:val="WW8Num36z5"/>
    <w:rsid w:val="00E61BFE"/>
  </w:style>
  <w:style w:type="character" w:customStyle="1" w:styleId="WW8Num36z6">
    <w:name w:val="WW8Num36z6"/>
    <w:rsid w:val="00E61BFE"/>
  </w:style>
  <w:style w:type="character" w:customStyle="1" w:styleId="WW8Num36z7">
    <w:name w:val="WW8Num36z7"/>
    <w:rsid w:val="00E61BFE"/>
  </w:style>
  <w:style w:type="character" w:customStyle="1" w:styleId="WW8Num36z8">
    <w:name w:val="WW8Num36z8"/>
    <w:rsid w:val="00E61BFE"/>
  </w:style>
  <w:style w:type="character" w:customStyle="1" w:styleId="WW8Num37z0">
    <w:name w:val="WW8Num37z0"/>
    <w:rsid w:val="00E61BFE"/>
    <w:rPr>
      <w:rFonts w:ascii="Times New Roman" w:hAnsi="Times New Roman" w:cs="Times New Roman" w:hint="default"/>
      <w:sz w:val="24"/>
      <w:szCs w:val="24"/>
    </w:rPr>
  </w:style>
  <w:style w:type="character" w:customStyle="1" w:styleId="WW8Num37z1">
    <w:name w:val="WW8Num37z1"/>
    <w:rsid w:val="00E61BFE"/>
  </w:style>
  <w:style w:type="character" w:customStyle="1" w:styleId="WW8Num37z2">
    <w:name w:val="WW8Num37z2"/>
    <w:rsid w:val="00E61BFE"/>
  </w:style>
  <w:style w:type="character" w:customStyle="1" w:styleId="WW8Num37z3">
    <w:name w:val="WW8Num37z3"/>
    <w:rsid w:val="00E61BFE"/>
  </w:style>
  <w:style w:type="character" w:customStyle="1" w:styleId="WW8Num37z4">
    <w:name w:val="WW8Num37z4"/>
    <w:rsid w:val="00E61BFE"/>
  </w:style>
  <w:style w:type="character" w:customStyle="1" w:styleId="WW8Num37z5">
    <w:name w:val="WW8Num37z5"/>
    <w:rsid w:val="00E61BFE"/>
  </w:style>
  <w:style w:type="character" w:customStyle="1" w:styleId="WW8Num37z6">
    <w:name w:val="WW8Num37z6"/>
    <w:rsid w:val="00E61BFE"/>
  </w:style>
  <w:style w:type="character" w:customStyle="1" w:styleId="WW8Num37z7">
    <w:name w:val="WW8Num37z7"/>
    <w:rsid w:val="00E61BFE"/>
  </w:style>
  <w:style w:type="character" w:customStyle="1" w:styleId="WW8Num37z8">
    <w:name w:val="WW8Num37z8"/>
    <w:rsid w:val="00E61BFE"/>
  </w:style>
  <w:style w:type="character" w:customStyle="1" w:styleId="WW8Num38z0">
    <w:name w:val="WW8Num38z0"/>
    <w:rsid w:val="00E61BFE"/>
    <w:rPr>
      <w:rFonts w:hint="default"/>
    </w:rPr>
  </w:style>
  <w:style w:type="character" w:customStyle="1" w:styleId="WW8Num38z1">
    <w:name w:val="WW8Num38z1"/>
    <w:rsid w:val="00E61BFE"/>
  </w:style>
  <w:style w:type="character" w:customStyle="1" w:styleId="WW8Num38z2">
    <w:name w:val="WW8Num38z2"/>
    <w:rsid w:val="00E61BFE"/>
  </w:style>
  <w:style w:type="character" w:customStyle="1" w:styleId="WW8Num38z3">
    <w:name w:val="WW8Num38z3"/>
    <w:rsid w:val="00E61BFE"/>
  </w:style>
  <w:style w:type="character" w:customStyle="1" w:styleId="WW8Num38z4">
    <w:name w:val="WW8Num38z4"/>
    <w:rsid w:val="00E61BFE"/>
  </w:style>
  <w:style w:type="character" w:customStyle="1" w:styleId="WW8Num38z5">
    <w:name w:val="WW8Num38z5"/>
    <w:rsid w:val="00E61BFE"/>
  </w:style>
  <w:style w:type="character" w:customStyle="1" w:styleId="WW8Num38z6">
    <w:name w:val="WW8Num38z6"/>
    <w:rsid w:val="00E61BFE"/>
  </w:style>
  <w:style w:type="character" w:customStyle="1" w:styleId="WW8Num38z7">
    <w:name w:val="WW8Num38z7"/>
    <w:rsid w:val="00E61BFE"/>
  </w:style>
  <w:style w:type="character" w:customStyle="1" w:styleId="WW8Num38z8">
    <w:name w:val="WW8Num38z8"/>
    <w:rsid w:val="00E61BFE"/>
  </w:style>
  <w:style w:type="character" w:customStyle="1" w:styleId="WW8Num39z0">
    <w:name w:val="WW8Num39z0"/>
    <w:rsid w:val="00E61BF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3"/>
      <w:u w:val="none"/>
      <w:vertAlign w:val="baseline"/>
      <w:lang w:val="ru-RU"/>
    </w:rPr>
  </w:style>
  <w:style w:type="character" w:customStyle="1" w:styleId="WW8Num39z1">
    <w:name w:val="WW8Num39z1"/>
    <w:rsid w:val="00E61BFE"/>
  </w:style>
  <w:style w:type="character" w:customStyle="1" w:styleId="WW8Num39z2">
    <w:name w:val="WW8Num39z2"/>
    <w:rsid w:val="00E61BFE"/>
  </w:style>
  <w:style w:type="character" w:customStyle="1" w:styleId="WW8Num39z3">
    <w:name w:val="WW8Num39z3"/>
    <w:rsid w:val="00E61BFE"/>
  </w:style>
  <w:style w:type="character" w:customStyle="1" w:styleId="WW8Num39z4">
    <w:name w:val="WW8Num39z4"/>
    <w:rsid w:val="00E61BFE"/>
  </w:style>
  <w:style w:type="character" w:customStyle="1" w:styleId="WW8Num39z5">
    <w:name w:val="WW8Num39z5"/>
    <w:rsid w:val="00E61BFE"/>
  </w:style>
  <w:style w:type="character" w:customStyle="1" w:styleId="WW8Num39z6">
    <w:name w:val="WW8Num39z6"/>
    <w:rsid w:val="00E61BFE"/>
  </w:style>
  <w:style w:type="character" w:customStyle="1" w:styleId="WW8Num39z7">
    <w:name w:val="WW8Num39z7"/>
    <w:rsid w:val="00E61BFE"/>
  </w:style>
  <w:style w:type="character" w:customStyle="1" w:styleId="WW8Num39z8">
    <w:name w:val="WW8Num39z8"/>
    <w:rsid w:val="00E61BFE"/>
  </w:style>
  <w:style w:type="character" w:customStyle="1" w:styleId="WW8Num40z0">
    <w:name w:val="WW8Num40z0"/>
    <w:rsid w:val="00E61BFE"/>
    <w:rPr>
      <w:rFonts w:ascii="Times New Roman" w:hAnsi="Times New Roman" w:cs="Times New Roman" w:hint="default"/>
      <w:sz w:val="28"/>
      <w:szCs w:val="28"/>
    </w:rPr>
  </w:style>
  <w:style w:type="character" w:customStyle="1" w:styleId="WW8Num40z1">
    <w:name w:val="WW8Num40z1"/>
    <w:rsid w:val="00E61BFE"/>
  </w:style>
  <w:style w:type="character" w:customStyle="1" w:styleId="WW8Num40z2">
    <w:name w:val="WW8Num40z2"/>
    <w:rsid w:val="00E61BFE"/>
  </w:style>
  <w:style w:type="character" w:customStyle="1" w:styleId="WW8Num40z3">
    <w:name w:val="WW8Num40z3"/>
    <w:rsid w:val="00E61BFE"/>
  </w:style>
  <w:style w:type="character" w:customStyle="1" w:styleId="WW8Num40z4">
    <w:name w:val="WW8Num40z4"/>
    <w:rsid w:val="00E61BFE"/>
  </w:style>
  <w:style w:type="character" w:customStyle="1" w:styleId="WW8Num40z5">
    <w:name w:val="WW8Num40z5"/>
    <w:rsid w:val="00E61BFE"/>
  </w:style>
  <w:style w:type="character" w:customStyle="1" w:styleId="WW8Num40z6">
    <w:name w:val="WW8Num40z6"/>
    <w:rsid w:val="00E61BFE"/>
  </w:style>
  <w:style w:type="character" w:customStyle="1" w:styleId="WW8Num40z7">
    <w:name w:val="WW8Num40z7"/>
    <w:rsid w:val="00E61BFE"/>
  </w:style>
  <w:style w:type="character" w:customStyle="1" w:styleId="WW8Num40z8">
    <w:name w:val="WW8Num40z8"/>
    <w:rsid w:val="00E61BFE"/>
  </w:style>
  <w:style w:type="character" w:customStyle="1" w:styleId="WW8Num41z0">
    <w:name w:val="WW8Num41z0"/>
    <w:rsid w:val="00E61BFE"/>
    <w:rPr>
      <w:rFonts w:ascii="Symbol" w:hAnsi="Symbol" w:cs="Symbol" w:hint="default"/>
      <w:sz w:val="24"/>
      <w:szCs w:val="24"/>
    </w:rPr>
  </w:style>
  <w:style w:type="character" w:customStyle="1" w:styleId="WW8Num41z1">
    <w:name w:val="WW8Num41z1"/>
    <w:rsid w:val="00E61BFE"/>
    <w:rPr>
      <w:rFonts w:ascii="Courier New" w:hAnsi="Courier New" w:cs="Courier New" w:hint="default"/>
    </w:rPr>
  </w:style>
  <w:style w:type="character" w:customStyle="1" w:styleId="WW8Num41z2">
    <w:name w:val="WW8Num41z2"/>
    <w:rsid w:val="00E61BFE"/>
    <w:rPr>
      <w:rFonts w:ascii="Wingdings" w:hAnsi="Wingdings" w:cs="Wingdings" w:hint="default"/>
    </w:rPr>
  </w:style>
  <w:style w:type="character" w:customStyle="1" w:styleId="15">
    <w:name w:val="Основной шрифт абзаца1"/>
    <w:rsid w:val="00E61BFE"/>
  </w:style>
  <w:style w:type="character" w:customStyle="1" w:styleId="af2">
    <w:name w:val="Текст выноски Знак"/>
    <w:uiPriority w:val="99"/>
    <w:rsid w:val="00E61BFE"/>
    <w:rPr>
      <w:rFonts w:ascii="Tahoma" w:hAnsi="Tahoma" w:cs="Tahoma"/>
      <w:sz w:val="16"/>
      <w:szCs w:val="16"/>
    </w:rPr>
  </w:style>
  <w:style w:type="character" w:customStyle="1" w:styleId="af3">
    <w:name w:val="Основной текст Знак"/>
    <w:rsid w:val="00E61BFE"/>
    <w:rPr>
      <w:sz w:val="22"/>
      <w:szCs w:val="22"/>
    </w:rPr>
  </w:style>
  <w:style w:type="character" w:customStyle="1" w:styleId="af4">
    <w:name w:val="Основной текст с отступом Знак"/>
    <w:rsid w:val="00E61BFE"/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Название Знак"/>
    <w:link w:val="ac"/>
    <w:rsid w:val="00E61BFE"/>
    <w:rPr>
      <w:rFonts w:ascii="Times New Roman" w:eastAsia="Times New Roman" w:hAnsi="Times New Roman" w:cs="Times New Roman"/>
      <w:sz w:val="36"/>
      <w:szCs w:val="24"/>
    </w:rPr>
  </w:style>
  <w:style w:type="character" w:customStyle="1" w:styleId="14">
    <w:name w:val="Название Знак1"/>
    <w:basedOn w:val="a0"/>
    <w:link w:val="ac"/>
    <w:uiPriority w:val="99"/>
    <w:rsid w:val="00E61B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af6">
    <w:name w:val="Обычный (веб) Знак"/>
    <w:uiPriority w:val="99"/>
    <w:rsid w:val="00E61BFE"/>
    <w:rPr>
      <w:rFonts w:ascii="Arial Unicode MS" w:eastAsia="Arial Unicode MS" w:hAnsi="Arial Unicode MS" w:cs="Arial Unicode MS"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rsid w:val="00E61BFE"/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E61BFE"/>
    <w:rPr>
      <w:rFonts w:eastAsiaTheme="minorEastAsia"/>
      <w:lang w:eastAsia="ru-RU"/>
    </w:rPr>
  </w:style>
  <w:style w:type="character" w:customStyle="1" w:styleId="51">
    <w:name w:val="Основной текст (5)_"/>
    <w:rsid w:val="00E61BFE"/>
    <w:rPr>
      <w:rFonts w:ascii="Times New Roman" w:eastAsia="Times New Roman" w:hAnsi="Times New Roman" w:cs="Times New Roman"/>
      <w:b/>
      <w:bCs/>
      <w:i/>
      <w:iCs/>
      <w:sz w:val="22"/>
      <w:szCs w:val="22"/>
      <w:shd w:val="clear" w:color="auto" w:fill="FFFFFF"/>
    </w:rPr>
  </w:style>
  <w:style w:type="character" w:customStyle="1" w:styleId="16">
    <w:name w:val="Основной текст1"/>
    <w:rsid w:val="00E61BF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single"/>
      <w:vertAlign w:val="baseline"/>
      <w:lang w:val="ru-RU"/>
    </w:rPr>
  </w:style>
  <w:style w:type="character" w:customStyle="1" w:styleId="af7">
    <w:name w:val="Основной текст_"/>
    <w:rsid w:val="00E61BFE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f8">
    <w:name w:val="Основной текст + Курсив"/>
    <w:rsid w:val="00E61BF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/>
    </w:rPr>
  </w:style>
  <w:style w:type="character" w:customStyle="1" w:styleId="220">
    <w:name w:val="Заголовок №2 (2)"/>
    <w:rsid w:val="00E61BF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single"/>
      <w:vertAlign w:val="baseline"/>
      <w:lang w:val="ru-RU"/>
    </w:rPr>
  </w:style>
  <w:style w:type="character" w:customStyle="1" w:styleId="24">
    <w:name w:val="Основной текст (2)_"/>
    <w:rsid w:val="00E61BF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Exact">
    <w:name w:val="Основной текст (5) Exact"/>
    <w:rsid w:val="00E61BFE"/>
    <w:rPr>
      <w:rFonts w:ascii="Times New Roman" w:eastAsia="Times New Roman" w:hAnsi="Times New Roman" w:cs="Times New Roman"/>
      <w:color w:val="000000"/>
      <w:spacing w:val="2"/>
      <w:w w:val="100"/>
      <w:position w:val="0"/>
      <w:sz w:val="19"/>
      <w:szCs w:val="19"/>
      <w:u w:val="none"/>
      <w:shd w:val="clear" w:color="auto" w:fill="FFFFFF"/>
      <w:vertAlign w:val="baseline"/>
      <w:lang w:val="ru-RU"/>
    </w:rPr>
  </w:style>
  <w:style w:type="character" w:customStyle="1" w:styleId="25">
    <w:name w:val="Основной текст2"/>
    <w:rsid w:val="00E61BF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31">
    <w:name w:val="Основной текст (3)_"/>
    <w:rsid w:val="00E61BFE"/>
    <w:rPr>
      <w:rFonts w:ascii="Times New Roman" w:eastAsia="Times New Roman" w:hAnsi="Times New Roman" w:cs="Times New Roman"/>
      <w:b/>
      <w:bCs/>
      <w:sz w:val="35"/>
      <w:szCs w:val="35"/>
      <w:shd w:val="clear" w:color="auto" w:fill="FFFFFF"/>
    </w:rPr>
  </w:style>
  <w:style w:type="character" w:customStyle="1" w:styleId="WW8Num21z3">
    <w:name w:val="WW8Num21z3"/>
    <w:rsid w:val="00E61BFE"/>
  </w:style>
  <w:style w:type="character" w:customStyle="1" w:styleId="WW8Num21z4">
    <w:name w:val="WW8Num21z4"/>
    <w:rsid w:val="00E61BFE"/>
  </w:style>
  <w:style w:type="character" w:customStyle="1" w:styleId="WW8Num21z5">
    <w:name w:val="WW8Num21z5"/>
    <w:rsid w:val="00E61BFE"/>
  </w:style>
  <w:style w:type="character" w:customStyle="1" w:styleId="WW8Num21z6">
    <w:name w:val="WW8Num21z6"/>
    <w:rsid w:val="00E61BFE"/>
  </w:style>
  <w:style w:type="character" w:customStyle="1" w:styleId="WW8Num21z7">
    <w:name w:val="WW8Num21z7"/>
    <w:rsid w:val="00E61BFE"/>
  </w:style>
  <w:style w:type="character" w:customStyle="1" w:styleId="WW8Num21z8">
    <w:name w:val="WW8Num21z8"/>
    <w:rsid w:val="00E61BFE"/>
  </w:style>
  <w:style w:type="character" w:customStyle="1" w:styleId="WW8Num28z3">
    <w:name w:val="WW8Num28z3"/>
    <w:rsid w:val="00E61BFE"/>
  </w:style>
  <w:style w:type="character" w:customStyle="1" w:styleId="WW8Num28z4">
    <w:name w:val="WW8Num28z4"/>
    <w:rsid w:val="00E61BFE"/>
  </w:style>
  <w:style w:type="character" w:customStyle="1" w:styleId="WW8Num28z5">
    <w:name w:val="WW8Num28z5"/>
    <w:rsid w:val="00E61BFE"/>
  </w:style>
  <w:style w:type="character" w:customStyle="1" w:styleId="WW8Num28z6">
    <w:name w:val="WW8Num28z6"/>
    <w:rsid w:val="00E61BFE"/>
  </w:style>
  <w:style w:type="character" w:customStyle="1" w:styleId="WW8Num28z7">
    <w:name w:val="WW8Num28z7"/>
    <w:rsid w:val="00E61BFE"/>
  </w:style>
  <w:style w:type="character" w:customStyle="1" w:styleId="WW8Num28z8">
    <w:name w:val="WW8Num28z8"/>
    <w:rsid w:val="00E61BFE"/>
  </w:style>
  <w:style w:type="character" w:customStyle="1" w:styleId="WW8Num45z0">
    <w:name w:val="WW8Num45z0"/>
    <w:rsid w:val="00E61BFE"/>
    <w:rPr>
      <w:rFonts w:ascii="Symbol" w:hAnsi="Symbol" w:cs="OpenSymbol"/>
      <w:lang w:val="ru-RU"/>
    </w:rPr>
  </w:style>
  <w:style w:type="character" w:customStyle="1" w:styleId="WW8Num46z0">
    <w:name w:val="WW8Num46z0"/>
    <w:rsid w:val="00E61BFE"/>
    <w:rPr>
      <w:rFonts w:ascii="Symbol" w:hAnsi="Symbol" w:cs="OpenSymbol"/>
      <w:shd w:val="clear" w:color="auto" w:fill="FFFFFF"/>
      <w:lang w:val="ru-RU"/>
    </w:rPr>
  </w:style>
  <w:style w:type="character" w:customStyle="1" w:styleId="WW8Num47z0">
    <w:name w:val="WW8Num47z0"/>
    <w:rsid w:val="00E61BFE"/>
    <w:rPr>
      <w:rFonts w:ascii="Symbol" w:hAnsi="Symbol" w:cs="OpenSymbol"/>
      <w:shd w:val="clear" w:color="auto" w:fill="FFFFFF"/>
      <w:lang w:val="ru-RU"/>
    </w:rPr>
  </w:style>
  <w:style w:type="character" w:customStyle="1" w:styleId="WW8Num47z1">
    <w:name w:val="WW8Num47z1"/>
    <w:rsid w:val="00E61BFE"/>
    <w:rPr>
      <w:rFonts w:ascii="OpenSymbol" w:hAnsi="OpenSymbol" w:cs="OpenSymbol"/>
    </w:rPr>
  </w:style>
  <w:style w:type="character" w:customStyle="1" w:styleId="WW8Num47z2">
    <w:name w:val="WW8Num47z2"/>
    <w:rsid w:val="00E61BFE"/>
  </w:style>
  <w:style w:type="character" w:customStyle="1" w:styleId="WW8Num47z3">
    <w:name w:val="WW8Num47z3"/>
    <w:rsid w:val="00E61BFE"/>
  </w:style>
  <w:style w:type="character" w:customStyle="1" w:styleId="WW8Num47z4">
    <w:name w:val="WW8Num47z4"/>
    <w:rsid w:val="00E61BFE"/>
  </w:style>
  <w:style w:type="character" w:customStyle="1" w:styleId="WW8Num47z5">
    <w:name w:val="WW8Num47z5"/>
    <w:rsid w:val="00E61BFE"/>
  </w:style>
  <w:style w:type="character" w:customStyle="1" w:styleId="WW8Num47z6">
    <w:name w:val="WW8Num47z6"/>
    <w:rsid w:val="00E61BFE"/>
  </w:style>
  <w:style w:type="character" w:customStyle="1" w:styleId="WW8Num47z7">
    <w:name w:val="WW8Num47z7"/>
    <w:rsid w:val="00E61BFE"/>
  </w:style>
  <w:style w:type="character" w:customStyle="1" w:styleId="WW8Num47z8">
    <w:name w:val="WW8Num47z8"/>
    <w:rsid w:val="00E61BFE"/>
  </w:style>
  <w:style w:type="character" w:customStyle="1" w:styleId="WW8Num48z0">
    <w:name w:val="WW8Num48z0"/>
    <w:rsid w:val="00E61BFE"/>
    <w:rPr>
      <w:rFonts w:ascii="Symbol" w:hAnsi="Symbol" w:cs="OpenSymbol"/>
      <w:color w:val="000000"/>
      <w:lang w:val="ru-RU"/>
    </w:rPr>
  </w:style>
  <w:style w:type="character" w:customStyle="1" w:styleId="WW8Num48z1">
    <w:name w:val="WW8Num48z1"/>
    <w:rsid w:val="00E61BFE"/>
    <w:rPr>
      <w:rFonts w:ascii="OpenSymbol" w:hAnsi="OpenSymbol" w:cs="OpenSymbol"/>
    </w:rPr>
  </w:style>
  <w:style w:type="character" w:customStyle="1" w:styleId="WW8Num48z2">
    <w:name w:val="WW8Num48z2"/>
    <w:rsid w:val="00E61BFE"/>
  </w:style>
  <w:style w:type="character" w:customStyle="1" w:styleId="WW8Num48z3">
    <w:name w:val="WW8Num48z3"/>
    <w:rsid w:val="00E61BFE"/>
  </w:style>
  <w:style w:type="character" w:customStyle="1" w:styleId="WW8Num48z4">
    <w:name w:val="WW8Num48z4"/>
    <w:rsid w:val="00E61BFE"/>
  </w:style>
  <w:style w:type="character" w:customStyle="1" w:styleId="WW8Num48z5">
    <w:name w:val="WW8Num48z5"/>
    <w:rsid w:val="00E61BFE"/>
  </w:style>
  <w:style w:type="character" w:customStyle="1" w:styleId="WW8Num48z6">
    <w:name w:val="WW8Num48z6"/>
    <w:rsid w:val="00E61BFE"/>
  </w:style>
  <w:style w:type="character" w:customStyle="1" w:styleId="WW8Num48z7">
    <w:name w:val="WW8Num48z7"/>
    <w:rsid w:val="00E61BFE"/>
  </w:style>
  <w:style w:type="character" w:customStyle="1" w:styleId="WW8Num48z8">
    <w:name w:val="WW8Num48z8"/>
    <w:rsid w:val="00E61BFE"/>
  </w:style>
  <w:style w:type="character" w:customStyle="1" w:styleId="WW8Num49z0">
    <w:name w:val="WW8Num49z0"/>
    <w:rsid w:val="00E61BFE"/>
    <w:rPr>
      <w:rFonts w:ascii="Symbol" w:hAnsi="Symbol" w:cs="OpenSymbol"/>
      <w:color w:val="000000"/>
      <w:lang w:val="ru-RU"/>
    </w:rPr>
  </w:style>
  <w:style w:type="character" w:customStyle="1" w:styleId="WW8Num49z1">
    <w:name w:val="WW8Num49z1"/>
    <w:rsid w:val="00E61BFE"/>
    <w:rPr>
      <w:rFonts w:ascii="OpenSymbol" w:hAnsi="OpenSymbol" w:cs="OpenSymbol"/>
    </w:rPr>
  </w:style>
  <w:style w:type="character" w:customStyle="1" w:styleId="WW8Num49z2">
    <w:name w:val="WW8Num49z2"/>
    <w:rsid w:val="00E61BFE"/>
  </w:style>
  <w:style w:type="character" w:customStyle="1" w:styleId="WW8Num49z3">
    <w:name w:val="WW8Num49z3"/>
    <w:rsid w:val="00E61BFE"/>
  </w:style>
  <w:style w:type="character" w:customStyle="1" w:styleId="WW8Num49z4">
    <w:name w:val="WW8Num49z4"/>
    <w:rsid w:val="00E61BFE"/>
  </w:style>
  <w:style w:type="character" w:customStyle="1" w:styleId="WW8Num49z5">
    <w:name w:val="WW8Num49z5"/>
    <w:rsid w:val="00E61BFE"/>
  </w:style>
  <w:style w:type="character" w:customStyle="1" w:styleId="WW8Num49z6">
    <w:name w:val="WW8Num49z6"/>
    <w:rsid w:val="00E61BFE"/>
  </w:style>
  <w:style w:type="character" w:customStyle="1" w:styleId="WW8Num49z7">
    <w:name w:val="WW8Num49z7"/>
    <w:rsid w:val="00E61BFE"/>
  </w:style>
  <w:style w:type="character" w:customStyle="1" w:styleId="WW8Num49z8">
    <w:name w:val="WW8Num49z8"/>
    <w:rsid w:val="00E61BFE"/>
  </w:style>
  <w:style w:type="character" w:customStyle="1" w:styleId="c3">
    <w:name w:val="c3"/>
    <w:basedOn w:val="15"/>
    <w:rsid w:val="00E61BFE"/>
  </w:style>
  <w:style w:type="character" w:customStyle="1" w:styleId="c0">
    <w:name w:val="c0"/>
    <w:basedOn w:val="15"/>
    <w:rsid w:val="00E61BFE"/>
  </w:style>
  <w:style w:type="paragraph" w:customStyle="1" w:styleId="af9">
    <w:name w:val="Заголовок"/>
    <w:basedOn w:val="a"/>
    <w:next w:val="aa"/>
    <w:rsid w:val="00E61BFE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12">
    <w:name w:val="Основной текст Знак1"/>
    <w:basedOn w:val="a0"/>
    <w:link w:val="aa"/>
    <w:rsid w:val="00E61BFE"/>
    <w:rPr>
      <w:rFonts w:ascii="Calibri" w:eastAsia="Calibri" w:hAnsi="Calibri" w:cs="Times New Roman"/>
      <w:lang w:eastAsia="zh-CN"/>
    </w:rPr>
  </w:style>
  <w:style w:type="paragraph" w:customStyle="1" w:styleId="26">
    <w:name w:val="Указатель2"/>
    <w:basedOn w:val="a"/>
    <w:rsid w:val="00E61BFE"/>
    <w:pPr>
      <w:suppressLineNumbers/>
      <w:spacing w:after="0" w:line="240" w:lineRule="auto"/>
      <w:jc w:val="right"/>
    </w:pPr>
    <w:rPr>
      <w:rFonts w:ascii="Calibri" w:eastAsia="Calibri" w:hAnsi="Calibri" w:cs="Arial"/>
      <w:lang w:eastAsia="zh-CN"/>
    </w:rPr>
  </w:style>
  <w:style w:type="character" w:customStyle="1" w:styleId="11">
    <w:name w:val="Текст выноски Знак1"/>
    <w:basedOn w:val="a0"/>
    <w:link w:val="a6"/>
    <w:uiPriority w:val="99"/>
    <w:rsid w:val="00E61BFE"/>
    <w:rPr>
      <w:rFonts w:ascii="Tahoma" w:eastAsia="Calibri" w:hAnsi="Tahoma" w:cs="Tahoma"/>
      <w:sz w:val="16"/>
      <w:szCs w:val="16"/>
      <w:lang w:eastAsia="zh-CN"/>
    </w:rPr>
  </w:style>
  <w:style w:type="paragraph" w:customStyle="1" w:styleId="afa">
    <w:name w:val="Верхний и нижний колонтитулы"/>
    <w:basedOn w:val="a"/>
    <w:rsid w:val="00E61BFE"/>
    <w:pPr>
      <w:suppressLineNumbers/>
      <w:tabs>
        <w:tab w:val="center" w:pos="4819"/>
        <w:tab w:val="right" w:pos="9638"/>
      </w:tabs>
      <w:spacing w:after="0" w:line="240" w:lineRule="auto"/>
      <w:jc w:val="right"/>
    </w:pPr>
    <w:rPr>
      <w:rFonts w:ascii="Calibri" w:eastAsia="Calibri" w:hAnsi="Calibri" w:cs="Times New Roman"/>
      <w:lang w:eastAsia="zh-CN"/>
    </w:rPr>
  </w:style>
  <w:style w:type="character" w:customStyle="1" w:styleId="13">
    <w:name w:val="Основной текст с отступом Знак1"/>
    <w:basedOn w:val="a0"/>
    <w:link w:val="ab"/>
    <w:rsid w:val="00E61BF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E61BFE"/>
    <w:pPr>
      <w:spacing w:after="120" w:line="480" w:lineRule="auto"/>
      <w:ind w:left="283"/>
      <w:jc w:val="right"/>
    </w:pPr>
    <w:rPr>
      <w:rFonts w:ascii="Calibri" w:eastAsia="Calibri" w:hAnsi="Calibri" w:cs="Times New Roman"/>
      <w:lang w:eastAsia="zh-CN"/>
    </w:rPr>
  </w:style>
  <w:style w:type="paragraph" w:styleId="afb">
    <w:name w:val="No Spacing"/>
    <w:uiPriority w:val="1"/>
    <w:qFormat/>
    <w:rsid w:val="00E61BFE"/>
    <w:pPr>
      <w:suppressAutoHyphens/>
    </w:pPr>
    <w:rPr>
      <w:rFonts w:ascii="Calibri" w:eastAsia="Calibri" w:hAnsi="Calibri" w:cs="Times New Roman"/>
      <w:sz w:val="22"/>
      <w:szCs w:val="22"/>
      <w:lang w:eastAsia="zh-CN"/>
    </w:rPr>
  </w:style>
  <w:style w:type="paragraph" w:customStyle="1" w:styleId="Default">
    <w:name w:val="Default"/>
    <w:uiPriority w:val="99"/>
    <w:rsid w:val="00E61BFE"/>
    <w:pPr>
      <w:suppressAutoHyphens/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9">
    <w:name w:val="Основной текст9"/>
    <w:basedOn w:val="a"/>
    <w:rsid w:val="00E61BFE"/>
    <w:pPr>
      <w:widowControl w:val="0"/>
      <w:shd w:val="clear" w:color="auto" w:fill="FFFFFF"/>
      <w:spacing w:after="0" w:line="0" w:lineRule="atLeast"/>
      <w:ind w:hanging="1000"/>
      <w:jc w:val="center"/>
    </w:pPr>
    <w:rPr>
      <w:rFonts w:ascii="Times New Roman" w:eastAsia="Times New Roman" w:hAnsi="Times New Roman" w:cs="Times New Roman"/>
      <w:b/>
      <w:bCs/>
      <w:color w:val="000000"/>
      <w:lang w:eastAsia="zh-CN"/>
    </w:rPr>
  </w:style>
  <w:style w:type="paragraph" w:customStyle="1" w:styleId="52">
    <w:name w:val="Основной текст (5)"/>
    <w:basedOn w:val="a"/>
    <w:rsid w:val="00E61BF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  <w:lang w:eastAsia="zh-CN"/>
    </w:rPr>
  </w:style>
  <w:style w:type="paragraph" w:customStyle="1" w:styleId="32">
    <w:name w:val="Основной текст3"/>
    <w:basedOn w:val="a"/>
    <w:rsid w:val="00E61BFE"/>
    <w:pPr>
      <w:shd w:val="clear" w:color="auto" w:fill="FFFFFF"/>
      <w:spacing w:before="9600" w:after="0" w:line="274" w:lineRule="exact"/>
      <w:ind w:hanging="700"/>
      <w:jc w:val="center"/>
    </w:pPr>
    <w:rPr>
      <w:rFonts w:ascii="Times New Roman" w:eastAsia="Calibri" w:hAnsi="Times New Roman" w:cs="Times New Roman"/>
      <w:sz w:val="23"/>
      <w:szCs w:val="23"/>
      <w:lang w:eastAsia="zh-CN"/>
    </w:rPr>
  </w:style>
  <w:style w:type="paragraph" w:customStyle="1" w:styleId="27">
    <w:name w:val="Основной текст (2)"/>
    <w:basedOn w:val="a"/>
    <w:rsid w:val="00E61BFE"/>
    <w:pPr>
      <w:widowControl w:val="0"/>
      <w:shd w:val="clear" w:color="auto" w:fill="FFFFFF"/>
      <w:spacing w:after="6840" w:line="0" w:lineRule="atLeast"/>
      <w:ind w:hanging="1320"/>
      <w:jc w:val="right"/>
    </w:pPr>
    <w:rPr>
      <w:rFonts w:ascii="Times New Roman" w:eastAsia="Times New Roman" w:hAnsi="Times New Roman" w:cs="Times New Roman"/>
      <w:b/>
      <w:bCs/>
      <w:sz w:val="23"/>
      <w:szCs w:val="23"/>
      <w:lang w:eastAsia="zh-CN"/>
    </w:rPr>
  </w:style>
  <w:style w:type="paragraph" w:customStyle="1" w:styleId="33">
    <w:name w:val="Основной текст (3)"/>
    <w:basedOn w:val="a"/>
    <w:rsid w:val="00E61BFE"/>
    <w:pPr>
      <w:widowControl w:val="0"/>
      <w:shd w:val="clear" w:color="auto" w:fill="FFFFFF"/>
      <w:spacing w:before="300" w:after="1200" w:line="408" w:lineRule="exact"/>
      <w:ind w:hanging="1380"/>
    </w:pPr>
    <w:rPr>
      <w:rFonts w:ascii="Times New Roman" w:eastAsia="Times New Roman" w:hAnsi="Times New Roman" w:cs="Times New Roman"/>
      <w:b/>
      <w:bCs/>
      <w:sz w:val="35"/>
      <w:szCs w:val="35"/>
      <w:lang w:eastAsia="zh-CN"/>
    </w:rPr>
  </w:style>
  <w:style w:type="paragraph" w:customStyle="1" w:styleId="17">
    <w:name w:val="Основной текст17"/>
    <w:basedOn w:val="a"/>
    <w:rsid w:val="00E61BFE"/>
    <w:pPr>
      <w:widowControl w:val="0"/>
      <w:shd w:val="clear" w:color="auto" w:fill="FFFFFF"/>
      <w:spacing w:after="0" w:line="264" w:lineRule="exact"/>
      <w:ind w:hanging="400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afc">
    <w:name w:val="Содержимое таблицы"/>
    <w:basedOn w:val="a"/>
    <w:rsid w:val="00E61BF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customStyle="1" w:styleId="FR1">
    <w:name w:val="FR1"/>
    <w:rsid w:val="00E61BFE"/>
    <w:pPr>
      <w:suppressAutoHyphens/>
      <w:autoSpaceDE w:val="0"/>
      <w:jc w:val="center"/>
    </w:pPr>
    <w:rPr>
      <w:rFonts w:ascii="Arial" w:eastAsia="Times New Roman" w:hAnsi="Arial" w:cs="Arial"/>
      <w:b/>
      <w:bCs/>
      <w:i/>
      <w:iCs/>
      <w:kern w:val="2"/>
      <w:sz w:val="32"/>
      <w:szCs w:val="32"/>
      <w:lang w:eastAsia="zh-CN"/>
    </w:rPr>
  </w:style>
  <w:style w:type="paragraph" w:customStyle="1" w:styleId="FR2">
    <w:name w:val="FR2"/>
    <w:rsid w:val="00E61BFE"/>
    <w:pPr>
      <w:suppressAutoHyphens/>
      <w:autoSpaceDE w:val="0"/>
      <w:spacing w:line="252" w:lineRule="auto"/>
      <w:ind w:firstLine="260"/>
      <w:jc w:val="both"/>
    </w:pPr>
    <w:rPr>
      <w:rFonts w:ascii="Arial" w:eastAsia="Times New Roman" w:hAnsi="Arial" w:cs="Arial"/>
      <w:kern w:val="2"/>
      <w:sz w:val="22"/>
      <w:szCs w:val="22"/>
      <w:lang w:eastAsia="zh-CN"/>
    </w:rPr>
  </w:style>
  <w:style w:type="paragraph" w:customStyle="1" w:styleId="WW-">
    <w:name w:val="WW-Заголовок"/>
    <w:basedOn w:val="a"/>
    <w:next w:val="aa"/>
    <w:rsid w:val="00E61BFE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2"/>
      <w:sz w:val="28"/>
      <w:szCs w:val="28"/>
      <w:lang w:eastAsia="zh-CN"/>
    </w:rPr>
  </w:style>
  <w:style w:type="paragraph" w:customStyle="1" w:styleId="18">
    <w:name w:val="Название1"/>
    <w:basedOn w:val="a"/>
    <w:rsid w:val="00E61BFE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2"/>
      <w:sz w:val="24"/>
      <w:szCs w:val="24"/>
      <w:lang w:eastAsia="zh-CN"/>
    </w:rPr>
  </w:style>
  <w:style w:type="paragraph" w:customStyle="1" w:styleId="19">
    <w:name w:val="Указатель1"/>
    <w:basedOn w:val="a"/>
    <w:rsid w:val="00E61BF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  <w:style w:type="paragraph" w:customStyle="1" w:styleId="212">
    <w:name w:val="Основной текст 21"/>
    <w:basedOn w:val="a"/>
    <w:rsid w:val="00E61BF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8"/>
      <w:szCs w:val="28"/>
      <w:lang w:eastAsia="zh-CN"/>
    </w:rPr>
  </w:style>
  <w:style w:type="paragraph" w:customStyle="1" w:styleId="a60">
    <w:name w:val="a6"/>
    <w:basedOn w:val="a"/>
    <w:rsid w:val="00E61BFE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c5">
    <w:name w:val="c5"/>
    <w:basedOn w:val="a"/>
    <w:rsid w:val="00E61BF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">
    <w:name w:val="c4"/>
    <w:basedOn w:val="a"/>
    <w:rsid w:val="00E61BF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">
    <w:name w:val="c1"/>
    <w:basedOn w:val="a"/>
    <w:rsid w:val="00E61BF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d">
    <w:name w:val="Заголовок таблицы"/>
    <w:basedOn w:val="afc"/>
    <w:rsid w:val="00E61BFE"/>
    <w:pPr>
      <w:jc w:val="center"/>
    </w:pPr>
    <w:rPr>
      <w:b/>
      <w:bCs/>
    </w:rPr>
  </w:style>
  <w:style w:type="paragraph" w:customStyle="1" w:styleId="afe">
    <w:name w:val="Содержимое врезки"/>
    <w:basedOn w:val="a"/>
    <w:rsid w:val="00E61BFE"/>
    <w:pPr>
      <w:spacing w:after="0" w:line="240" w:lineRule="auto"/>
      <w:jc w:val="right"/>
    </w:pPr>
    <w:rPr>
      <w:rFonts w:ascii="Calibri" w:eastAsia="Calibri" w:hAnsi="Calibri" w:cs="Times New Roman"/>
      <w:lang w:eastAsia="zh-CN"/>
    </w:rPr>
  </w:style>
  <w:style w:type="character" w:customStyle="1" w:styleId="28">
    <w:name w:val="Название Знак2"/>
    <w:basedOn w:val="a0"/>
    <w:uiPriority w:val="10"/>
    <w:rsid w:val="00E61BFE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c39">
    <w:name w:val="c39"/>
    <w:basedOn w:val="a0"/>
    <w:rsid w:val="00E61BFE"/>
  </w:style>
  <w:style w:type="paragraph" w:customStyle="1" w:styleId="1a">
    <w:name w:val="Абзац списка1"/>
    <w:basedOn w:val="a"/>
    <w:rsid w:val="00170263"/>
    <w:pPr>
      <w:spacing w:before="100" w:beforeAutospacing="1" w:after="100" w:afterAutospacing="1" w:line="254" w:lineRule="auto"/>
      <w:contextualSpacing/>
    </w:pPr>
    <w:rPr>
      <w:rFonts w:ascii="Calibri" w:eastAsia="等线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525F6-95C8-47B1-996F-1D86CE85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2956</Words>
  <Characters>16854</Characters>
  <Application>Microsoft Office Word</Application>
  <DocSecurity>0</DocSecurity>
  <Lines>140</Lines>
  <Paragraphs>39</Paragraphs>
  <ScaleCrop>false</ScaleCrop>
  <Company/>
  <LinksUpToDate>false</LinksUpToDate>
  <CharactersWithSpaces>19771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91</cp:revision>
  <cp:lastPrinted>2023-10-18T09:22:00Z</cp:lastPrinted>
  <dcterms:created xsi:type="dcterms:W3CDTF">2022-12-02T08:45:00Z</dcterms:created>
  <dcterms:modified xsi:type="dcterms:W3CDTF">2024-09-03T06:23:00Z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B7BDA561E2424EEB9E7152108A0AE923_12</vt:lpwstr>
  </property>
</Properties>
</file>